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3B4D0C" w:rsidP="003B4D0C">
      <w:pPr>
        <w:pStyle w:val="Heading1"/>
      </w:pPr>
      <w:r>
        <w:t xml:space="preserve">Black self-defense K </w:t>
      </w:r>
    </w:p>
    <w:p w:rsidR="003B4D0C" w:rsidRDefault="003B4D0C" w:rsidP="003B4D0C">
      <w:pPr>
        <w:pStyle w:val="Heading3"/>
      </w:pPr>
      <w:r>
        <w:t xml:space="preserve">K </w:t>
      </w:r>
    </w:p>
    <w:p w:rsidR="003B4D0C" w:rsidRPr="00956646" w:rsidRDefault="003B4D0C" w:rsidP="003B4D0C">
      <w:pPr>
        <w:pStyle w:val="Heading3"/>
      </w:pPr>
      <w:r>
        <w:t>Links</w:t>
      </w:r>
    </w:p>
    <w:p w:rsidR="003B4D0C" w:rsidRPr="00675831" w:rsidRDefault="003B4D0C" w:rsidP="003B4D0C">
      <w:pPr>
        <w:pStyle w:val="Heading4"/>
        <w:rPr>
          <w:rFonts w:asciiTheme="minorHAnsi" w:hAnsiTheme="minorHAnsi"/>
        </w:rPr>
      </w:pPr>
      <w:r w:rsidRPr="00675831">
        <w:rPr>
          <w:rFonts w:asciiTheme="minorHAnsi" w:hAnsiTheme="minorHAnsi"/>
        </w:rPr>
        <w:t>The Self-defense of the oppressed is necessary to challenge the police and the state. The value of self-defense is key to challenging the logics of white supremacy.</w:t>
      </w:r>
    </w:p>
    <w:p w:rsidR="003B4D0C" w:rsidRPr="00675831" w:rsidRDefault="003B4D0C" w:rsidP="003B4D0C">
      <w:pPr>
        <w:rPr>
          <w:rFonts w:asciiTheme="minorHAnsi" w:hAnsiTheme="minorHAnsi"/>
          <w:szCs w:val="24"/>
        </w:rPr>
      </w:pPr>
      <w:r w:rsidRPr="00675831">
        <w:rPr>
          <w:rFonts w:asciiTheme="minorHAnsi" w:hAnsiTheme="minorHAnsi"/>
          <w:szCs w:val="24"/>
        </w:rPr>
        <w:t xml:space="preserve">Robert F. </w:t>
      </w:r>
      <w:r w:rsidRPr="00675831">
        <w:rPr>
          <w:rFonts w:asciiTheme="minorHAnsi" w:hAnsiTheme="minorHAnsi"/>
          <w:b/>
          <w:szCs w:val="24"/>
        </w:rPr>
        <w:t>Williams—1962</w:t>
      </w:r>
      <w:r w:rsidRPr="00675831">
        <w:rPr>
          <w:rFonts w:asciiTheme="minorHAnsi" w:hAnsiTheme="minorHAnsi"/>
          <w:szCs w:val="24"/>
        </w:rPr>
        <w:t xml:space="preserve"> (Negroes with Guns [Detroit: Wayne State University Press])</w:t>
      </w:r>
    </w:p>
    <w:p w:rsidR="003B4D0C" w:rsidRPr="00675831" w:rsidRDefault="003B4D0C" w:rsidP="003B4D0C">
      <w:pPr>
        <w:autoSpaceDE w:val="0"/>
        <w:autoSpaceDN w:val="0"/>
        <w:adjustRightInd w:val="0"/>
        <w:spacing w:after="0" w:line="240" w:lineRule="auto"/>
        <w:rPr>
          <w:rFonts w:asciiTheme="minorHAnsi" w:hAnsiTheme="minorHAnsi"/>
          <w:szCs w:val="24"/>
        </w:rPr>
      </w:pPr>
      <w:r w:rsidRPr="00675831">
        <w:rPr>
          <w:rFonts w:asciiTheme="minorHAnsi" w:hAnsiTheme="minorHAnsi"/>
          <w:szCs w:val="24"/>
          <w:highlight w:val="cyan"/>
          <w:u w:val="single"/>
        </w:rPr>
        <w:t>When an oppressed people show a willingness to defend themselves, the enemy, who is a moral weakling and coward, is more willing to grant concessions and work for a respectable compromise. Psychologically, moreover, racists consider themselves superior beings and are not willing to exchange their superior lives for our inferior ones. They are most vicious and violent when they can practice violence with impunity</w:t>
      </w:r>
      <w:r w:rsidRPr="00675831">
        <w:rPr>
          <w:rFonts w:asciiTheme="minorHAnsi" w:hAnsiTheme="minorHAnsi"/>
          <w:szCs w:val="24"/>
        </w:rPr>
        <w:t xml:space="preserve">. This we have shown in Monroe. Moreover, </w:t>
      </w:r>
      <w:r w:rsidRPr="00675831">
        <w:rPr>
          <w:rFonts w:asciiTheme="minorHAnsi" w:hAnsiTheme="minorHAnsi"/>
          <w:szCs w:val="24"/>
          <w:highlight w:val="cyan"/>
          <w:u w:val="single"/>
        </w:rPr>
        <w:t>when because of our self-defense there is a danger that the blood of whites may be spilled, the local authorities in the South suddenly enforce law and order when previously they had been complacent toward lawless, racist violence</w:t>
      </w:r>
      <w:r w:rsidRPr="00675831">
        <w:rPr>
          <w:rFonts w:asciiTheme="minorHAnsi" w:hAnsiTheme="minorHAnsi"/>
          <w:szCs w:val="24"/>
        </w:rPr>
        <w:t>. This too we have proven in Monroe. It is remarkable how easily and quickly state and local police control and disperse law- less mobs when the Negro is ready to defend himself with arms. (4-5)</w:t>
      </w:r>
    </w:p>
    <w:p w:rsidR="003B4D0C" w:rsidRPr="00675831" w:rsidRDefault="003B4D0C" w:rsidP="003B4D0C">
      <w:pPr>
        <w:autoSpaceDE w:val="0"/>
        <w:autoSpaceDN w:val="0"/>
        <w:adjustRightInd w:val="0"/>
        <w:spacing w:after="0" w:line="240" w:lineRule="auto"/>
        <w:rPr>
          <w:rFonts w:asciiTheme="minorHAnsi" w:hAnsiTheme="minorHAnsi"/>
          <w:szCs w:val="24"/>
        </w:rPr>
      </w:pPr>
    </w:p>
    <w:p w:rsidR="003B4D0C" w:rsidRPr="00675831" w:rsidRDefault="003B4D0C" w:rsidP="003B4D0C">
      <w:pPr>
        <w:pStyle w:val="Heading4"/>
        <w:rPr>
          <w:rFonts w:asciiTheme="minorHAnsi" w:hAnsiTheme="minorHAnsi"/>
        </w:rPr>
      </w:pPr>
      <w:r w:rsidRPr="00675831">
        <w:rPr>
          <w:rFonts w:asciiTheme="minorHAnsi" w:hAnsiTheme="minorHAnsi"/>
        </w:rPr>
        <w:t xml:space="preserve">Black self-defense is the primary value. Black Americans must not be left to depend on the protection of the state. </w:t>
      </w:r>
    </w:p>
    <w:p w:rsidR="003B4D0C" w:rsidRPr="00675831" w:rsidRDefault="003B4D0C" w:rsidP="003B4D0C">
      <w:pPr>
        <w:pStyle w:val="Heading4"/>
        <w:rPr>
          <w:rFonts w:asciiTheme="minorHAnsi" w:hAnsiTheme="minorHAnsi"/>
        </w:rPr>
      </w:pPr>
    </w:p>
    <w:p w:rsidR="003B4D0C" w:rsidRPr="00675831" w:rsidRDefault="003B4D0C" w:rsidP="003B4D0C">
      <w:pPr>
        <w:kinsoku w:val="0"/>
        <w:overflowPunct w:val="0"/>
        <w:autoSpaceDE w:val="0"/>
        <w:autoSpaceDN w:val="0"/>
        <w:adjustRightInd w:val="0"/>
        <w:spacing w:after="0" w:line="214" w:lineRule="exact"/>
        <w:rPr>
          <w:rFonts w:asciiTheme="minorHAnsi" w:hAnsiTheme="minorHAnsi"/>
          <w:szCs w:val="24"/>
        </w:rPr>
      </w:pPr>
      <w:r w:rsidRPr="00675831">
        <w:rPr>
          <w:rFonts w:asciiTheme="minorHAnsi" w:hAnsiTheme="minorHAnsi"/>
          <w:szCs w:val="24"/>
        </w:rPr>
        <w:t xml:space="preserve">Robert J. </w:t>
      </w:r>
      <w:proofErr w:type="spellStart"/>
      <w:r w:rsidRPr="00675831">
        <w:rPr>
          <w:rFonts w:asciiTheme="minorHAnsi" w:hAnsiTheme="minorHAnsi"/>
          <w:szCs w:val="24"/>
        </w:rPr>
        <w:t>Cottrol</w:t>
      </w:r>
      <w:proofErr w:type="spellEnd"/>
      <w:r w:rsidRPr="00675831">
        <w:rPr>
          <w:rFonts w:asciiTheme="minorHAnsi" w:hAnsiTheme="minorHAnsi"/>
          <w:szCs w:val="24"/>
        </w:rPr>
        <w:t xml:space="preserve"> and Raymond T. Diamond—1992 (“Toward an Afro-Americanist Reconsideration of the Second Amendment,” Georgetown Law Journal 80 [1992]: 309-361). </w:t>
      </w:r>
    </w:p>
    <w:p w:rsidR="003B4D0C" w:rsidRPr="00675831" w:rsidRDefault="003B4D0C" w:rsidP="003B4D0C">
      <w:pPr>
        <w:autoSpaceDE w:val="0"/>
        <w:autoSpaceDN w:val="0"/>
        <w:adjustRightInd w:val="0"/>
        <w:spacing w:after="0" w:line="240" w:lineRule="auto"/>
        <w:rPr>
          <w:rFonts w:asciiTheme="minorHAnsi" w:hAnsiTheme="minorHAnsi"/>
          <w:szCs w:val="24"/>
        </w:rPr>
      </w:pPr>
    </w:p>
    <w:p w:rsidR="003B4D0C" w:rsidRPr="00675831" w:rsidRDefault="003B4D0C" w:rsidP="003B4D0C">
      <w:pPr>
        <w:pStyle w:val="BodyText"/>
        <w:kinsoku w:val="0"/>
        <w:overflowPunct w:val="0"/>
        <w:spacing w:line="245" w:lineRule="exact"/>
        <w:ind w:left="52"/>
        <w:rPr>
          <w:rFonts w:asciiTheme="minorHAnsi" w:hAnsiTheme="minorHAnsi"/>
          <w:u w:val="single"/>
        </w:rPr>
      </w:pPr>
      <w:r w:rsidRPr="00675831">
        <w:rPr>
          <w:rFonts w:asciiTheme="minorHAnsi" w:hAnsiTheme="minorHAnsi"/>
          <w:highlight w:val="cyan"/>
          <w:u w:val="single"/>
        </w:rPr>
        <w:t xml:space="preserve">The </w:t>
      </w:r>
      <w:r w:rsidRPr="00675831">
        <w:rPr>
          <w:rFonts w:asciiTheme="minorHAnsi" w:hAnsiTheme="minorHAnsi"/>
          <w:spacing w:val="8"/>
          <w:highlight w:val="cyan"/>
          <w:u w:val="single"/>
        </w:rPr>
        <w:t xml:space="preserve"> </w:t>
      </w:r>
      <w:r w:rsidRPr="00675831">
        <w:rPr>
          <w:rFonts w:asciiTheme="minorHAnsi" w:hAnsiTheme="minorHAnsi"/>
          <w:highlight w:val="cyan"/>
          <w:u w:val="single"/>
        </w:rPr>
        <w:t xml:space="preserve">history </w:t>
      </w:r>
      <w:r w:rsidRPr="00675831">
        <w:rPr>
          <w:rFonts w:asciiTheme="minorHAnsi" w:hAnsiTheme="minorHAnsi"/>
          <w:spacing w:val="28"/>
          <w:highlight w:val="cyan"/>
          <w:u w:val="single"/>
        </w:rPr>
        <w:t xml:space="preserve"> </w:t>
      </w:r>
      <w:r w:rsidRPr="00675831">
        <w:rPr>
          <w:rFonts w:asciiTheme="minorHAnsi" w:hAnsiTheme="minorHAnsi"/>
          <w:highlight w:val="cyan"/>
          <w:u w:val="single"/>
        </w:rPr>
        <w:t xml:space="preserve">of </w:t>
      </w:r>
      <w:r w:rsidRPr="00675831">
        <w:rPr>
          <w:rFonts w:asciiTheme="minorHAnsi" w:hAnsiTheme="minorHAnsi"/>
          <w:spacing w:val="5"/>
          <w:highlight w:val="cyan"/>
          <w:u w:val="single"/>
        </w:rPr>
        <w:t xml:space="preserve"> </w:t>
      </w:r>
      <w:r w:rsidRPr="00675831">
        <w:rPr>
          <w:rFonts w:asciiTheme="minorHAnsi" w:hAnsiTheme="minorHAnsi"/>
          <w:highlight w:val="cyan"/>
          <w:u w:val="single"/>
        </w:rPr>
        <w:t xml:space="preserve">blacks, </w:t>
      </w:r>
      <w:r w:rsidRPr="00675831">
        <w:rPr>
          <w:rFonts w:asciiTheme="minorHAnsi" w:hAnsiTheme="minorHAnsi"/>
          <w:spacing w:val="16"/>
          <w:highlight w:val="cyan"/>
          <w:u w:val="single"/>
        </w:rPr>
        <w:t xml:space="preserve"> </w:t>
      </w:r>
      <w:r w:rsidRPr="00675831">
        <w:rPr>
          <w:rFonts w:asciiTheme="minorHAnsi" w:hAnsiTheme="minorHAnsi"/>
          <w:highlight w:val="cyan"/>
          <w:u w:val="single"/>
        </w:rPr>
        <w:t xml:space="preserve">firearms </w:t>
      </w:r>
      <w:r w:rsidRPr="00675831">
        <w:rPr>
          <w:rFonts w:asciiTheme="minorHAnsi" w:hAnsiTheme="minorHAnsi"/>
          <w:spacing w:val="14"/>
          <w:highlight w:val="cyan"/>
          <w:u w:val="single"/>
        </w:rPr>
        <w:t xml:space="preserve"> </w:t>
      </w:r>
      <w:r w:rsidRPr="00675831">
        <w:rPr>
          <w:rFonts w:asciiTheme="minorHAnsi" w:hAnsiTheme="minorHAnsi"/>
          <w:highlight w:val="cyan"/>
          <w:u w:val="single"/>
        </w:rPr>
        <w:t xml:space="preserve">regulations, </w:t>
      </w:r>
      <w:r w:rsidRPr="00675831">
        <w:rPr>
          <w:rFonts w:asciiTheme="minorHAnsi" w:hAnsiTheme="minorHAnsi"/>
          <w:spacing w:val="34"/>
          <w:highlight w:val="cyan"/>
          <w:u w:val="single"/>
        </w:rPr>
        <w:t xml:space="preserve"> </w:t>
      </w:r>
      <w:r w:rsidRPr="00675831">
        <w:rPr>
          <w:rFonts w:asciiTheme="minorHAnsi" w:hAnsiTheme="minorHAnsi"/>
          <w:highlight w:val="cyan"/>
          <w:u w:val="single"/>
        </w:rPr>
        <w:t xml:space="preserve">and </w:t>
      </w:r>
      <w:r w:rsidRPr="00675831">
        <w:rPr>
          <w:rFonts w:asciiTheme="minorHAnsi" w:hAnsiTheme="minorHAnsi"/>
          <w:spacing w:val="17"/>
          <w:highlight w:val="cyan"/>
          <w:u w:val="single"/>
        </w:rPr>
        <w:t xml:space="preserve"> </w:t>
      </w:r>
      <w:r w:rsidRPr="00675831">
        <w:rPr>
          <w:rFonts w:asciiTheme="minorHAnsi" w:hAnsiTheme="minorHAnsi"/>
          <w:highlight w:val="cyan"/>
          <w:u w:val="single"/>
        </w:rPr>
        <w:t xml:space="preserve">the </w:t>
      </w:r>
      <w:r w:rsidRPr="00675831">
        <w:rPr>
          <w:rFonts w:asciiTheme="minorHAnsi" w:hAnsiTheme="minorHAnsi"/>
          <w:spacing w:val="12"/>
          <w:highlight w:val="cyan"/>
          <w:u w:val="single"/>
        </w:rPr>
        <w:t xml:space="preserve"> </w:t>
      </w:r>
      <w:r w:rsidRPr="00675831">
        <w:rPr>
          <w:rFonts w:asciiTheme="minorHAnsi" w:hAnsiTheme="minorHAnsi"/>
          <w:highlight w:val="cyan"/>
          <w:u w:val="single"/>
        </w:rPr>
        <w:t xml:space="preserve">right </w:t>
      </w:r>
      <w:r w:rsidRPr="00675831">
        <w:rPr>
          <w:rFonts w:asciiTheme="minorHAnsi" w:hAnsiTheme="minorHAnsi"/>
          <w:spacing w:val="20"/>
          <w:highlight w:val="cyan"/>
          <w:u w:val="single"/>
        </w:rPr>
        <w:t xml:space="preserve"> </w:t>
      </w:r>
      <w:r w:rsidRPr="00675831">
        <w:rPr>
          <w:rFonts w:asciiTheme="minorHAnsi" w:hAnsiTheme="minorHAnsi"/>
          <w:highlight w:val="cyan"/>
          <w:u w:val="single"/>
        </w:rPr>
        <w:t xml:space="preserve">to </w:t>
      </w:r>
      <w:r w:rsidRPr="00675831">
        <w:rPr>
          <w:rFonts w:asciiTheme="minorHAnsi" w:hAnsiTheme="minorHAnsi"/>
          <w:spacing w:val="2"/>
          <w:highlight w:val="cyan"/>
          <w:u w:val="single"/>
        </w:rPr>
        <w:t xml:space="preserve"> </w:t>
      </w:r>
      <w:r w:rsidRPr="00675831">
        <w:rPr>
          <w:rFonts w:asciiTheme="minorHAnsi" w:hAnsiTheme="minorHAnsi"/>
          <w:highlight w:val="cyan"/>
          <w:u w:val="single"/>
        </w:rPr>
        <w:t xml:space="preserve">bear </w:t>
      </w:r>
      <w:r w:rsidRPr="00675831">
        <w:rPr>
          <w:rFonts w:asciiTheme="minorHAnsi" w:hAnsiTheme="minorHAnsi"/>
          <w:spacing w:val="24"/>
          <w:highlight w:val="cyan"/>
          <w:u w:val="single"/>
        </w:rPr>
        <w:t xml:space="preserve"> </w:t>
      </w:r>
      <w:r w:rsidRPr="00675831">
        <w:rPr>
          <w:rFonts w:asciiTheme="minorHAnsi" w:hAnsiTheme="minorHAnsi"/>
          <w:highlight w:val="cyan"/>
          <w:u w:val="single"/>
        </w:rPr>
        <w:t>arms should</w:t>
      </w:r>
      <w:r w:rsidRPr="00675831">
        <w:rPr>
          <w:rFonts w:asciiTheme="minorHAnsi" w:hAnsiTheme="minorHAnsi"/>
          <w:spacing w:val="11"/>
          <w:highlight w:val="cyan"/>
          <w:u w:val="single"/>
        </w:rPr>
        <w:t xml:space="preserve"> </w:t>
      </w:r>
      <w:r w:rsidRPr="00675831">
        <w:rPr>
          <w:rFonts w:asciiTheme="minorHAnsi" w:hAnsiTheme="minorHAnsi"/>
          <w:highlight w:val="cyan"/>
          <w:u w:val="single"/>
        </w:rPr>
        <w:t>cause</w:t>
      </w:r>
      <w:r w:rsidRPr="00675831">
        <w:rPr>
          <w:rFonts w:asciiTheme="minorHAnsi" w:hAnsiTheme="minorHAnsi"/>
          <w:spacing w:val="4"/>
          <w:highlight w:val="cyan"/>
          <w:u w:val="single"/>
        </w:rPr>
        <w:t xml:space="preserve"> </w:t>
      </w:r>
      <w:r w:rsidRPr="00675831">
        <w:rPr>
          <w:rFonts w:asciiTheme="minorHAnsi" w:hAnsiTheme="minorHAnsi"/>
          <w:highlight w:val="cyan"/>
          <w:u w:val="single"/>
        </w:rPr>
        <w:t>us</w:t>
      </w:r>
      <w:r w:rsidRPr="00675831">
        <w:rPr>
          <w:rFonts w:asciiTheme="minorHAnsi" w:hAnsiTheme="minorHAnsi"/>
          <w:spacing w:val="9"/>
          <w:highlight w:val="cyan"/>
          <w:u w:val="single"/>
        </w:rPr>
        <w:t xml:space="preserve"> </w:t>
      </w:r>
      <w:r w:rsidRPr="00675831">
        <w:rPr>
          <w:rFonts w:asciiTheme="minorHAnsi" w:hAnsiTheme="minorHAnsi"/>
          <w:highlight w:val="cyan"/>
          <w:u w:val="single"/>
        </w:rPr>
        <w:t>to</w:t>
      </w:r>
      <w:r w:rsidRPr="00675831">
        <w:rPr>
          <w:rFonts w:asciiTheme="minorHAnsi" w:hAnsiTheme="minorHAnsi"/>
          <w:spacing w:val="5"/>
          <w:highlight w:val="cyan"/>
          <w:u w:val="single"/>
        </w:rPr>
        <w:t xml:space="preserve"> </w:t>
      </w:r>
      <w:r w:rsidRPr="00675831">
        <w:rPr>
          <w:rFonts w:asciiTheme="minorHAnsi" w:hAnsiTheme="minorHAnsi"/>
          <w:highlight w:val="cyan"/>
          <w:u w:val="single"/>
        </w:rPr>
        <w:t>ask</w:t>
      </w:r>
      <w:r w:rsidRPr="00675831">
        <w:rPr>
          <w:rFonts w:asciiTheme="minorHAnsi" w:hAnsiTheme="minorHAnsi"/>
          <w:spacing w:val="9"/>
          <w:highlight w:val="cyan"/>
          <w:u w:val="single"/>
        </w:rPr>
        <w:t xml:space="preserve"> </w:t>
      </w:r>
      <w:r w:rsidRPr="00675831">
        <w:rPr>
          <w:rFonts w:asciiTheme="minorHAnsi" w:hAnsiTheme="minorHAnsi"/>
          <w:highlight w:val="cyan"/>
          <w:u w:val="single"/>
        </w:rPr>
        <w:t>new</w:t>
      </w:r>
      <w:r w:rsidRPr="00675831">
        <w:rPr>
          <w:rFonts w:asciiTheme="minorHAnsi" w:hAnsiTheme="minorHAnsi"/>
          <w:spacing w:val="25"/>
          <w:highlight w:val="cyan"/>
          <w:u w:val="single"/>
        </w:rPr>
        <w:t xml:space="preserve"> </w:t>
      </w:r>
      <w:r w:rsidRPr="00675831">
        <w:rPr>
          <w:rFonts w:asciiTheme="minorHAnsi" w:hAnsiTheme="minorHAnsi"/>
          <w:highlight w:val="cyan"/>
          <w:u w:val="single"/>
        </w:rPr>
        <w:t>questions</w:t>
      </w:r>
      <w:r w:rsidRPr="00675831">
        <w:rPr>
          <w:rFonts w:asciiTheme="minorHAnsi" w:hAnsiTheme="minorHAnsi"/>
          <w:spacing w:val="16"/>
          <w:highlight w:val="cyan"/>
          <w:u w:val="single"/>
        </w:rPr>
        <w:t xml:space="preserve"> </w:t>
      </w:r>
      <w:r w:rsidRPr="00675831">
        <w:rPr>
          <w:rFonts w:asciiTheme="minorHAnsi" w:hAnsiTheme="minorHAnsi"/>
          <w:highlight w:val="cyan"/>
          <w:u w:val="single"/>
        </w:rPr>
        <w:t xml:space="preserve">regarding </w:t>
      </w:r>
      <w:r w:rsidRPr="00675831">
        <w:rPr>
          <w:rFonts w:asciiTheme="minorHAnsi" w:hAnsiTheme="minorHAnsi"/>
          <w:spacing w:val="20"/>
          <w:highlight w:val="cyan"/>
          <w:u w:val="single"/>
        </w:rPr>
        <w:t xml:space="preserve"> </w:t>
      </w:r>
      <w:r w:rsidRPr="00675831">
        <w:rPr>
          <w:rFonts w:asciiTheme="minorHAnsi" w:hAnsiTheme="minorHAnsi"/>
          <w:highlight w:val="cyan"/>
          <w:u w:val="single"/>
        </w:rPr>
        <w:t xml:space="preserve">the </w:t>
      </w:r>
      <w:r w:rsidRPr="00675831">
        <w:rPr>
          <w:rFonts w:asciiTheme="minorHAnsi" w:hAnsiTheme="minorHAnsi"/>
          <w:spacing w:val="9"/>
          <w:highlight w:val="cyan"/>
          <w:u w:val="single"/>
        </w:rPr>
        <w:t xml:space="preserve"> </w:t>
      </w:r>
      <w:r w:rsidRPr="00675831">
        <w:rPr>
          <w:rFonts w:asciiTheme="minorHAnsi" w:hAnsiTheme="minorHAnsi"/>
          <w:highlight w:val="cyan"/>
          <w:u w:val="single"/>
        </w:rPr>
        <w:t xml:space="preserve">Second </w:t>
      </w:r>
      <w:r w:rsidRPr="00675831">
        <w:rPr>
          <w:rFonts w:asciiTheme="minorHAnsi" w:hAnsiTheme="minorHAnsi"/>
          <w:spacing w:val="10"/>
          <w:highlight w:val="cyan"/>
          <w:u w:val="single"/>
        </w:rPr>
        <w:t xml:space="preserve"> </w:t>
      </w:r>
      <w:r w:rsidRPr="00675831">
        <w:rPr>
          <w:rFonts w:asciiTheme="minorHAnsi" w:hAnsiTheme="minorHAnsi"/>
          <w:highlight w:val="cyan"/>
          <w:u w:val="single"/>
        </w:rPr>
        <w:t>Amendment</w:t>
      </w:r>
      <w:r w:rsidRPr="00675831">
        <w:rPr>
          <w:rFonts w:asciiTheme="minorHAnsi" w:hAnsiTheme="minorHAnsi"/>
        </w:rPr>
        <w:t>.</w:t>
      </w:r>
      <w:r w:rsidRPr="00675831">
        <w:rPr>
          <w:rFonts w:asciiTheme="minorHAnsi" w:hAnsiTheme="minorHAnsi"/>
          <w:w w:val="104"/>
        </w:rPr>
        <w:t xml:space="preserve"> </w:t>
      </w:r>
      <w:r w:rsidRPr="00675831">
        <w:rPr>
          <w:rFonts w:asciiTheme="minorHAnsi" w:hAnsiTheme="minorHAnsi"/>
        </w:rPr>
        <w:t>These</w:t>
      </w:r>
      <w:r w:rsidRPr="00675831">
        <w:rPr>
          <w:rFonts w:asciiTheme="minorHAnsi" w:hAnsiTheme="minorHAnsi"/>
          <w:spacing w:val="41"/>
        </w:rPr>
        <w:t xml:space="preserve"> </w:t>
      </w:r>
      <w:r w:rsidRPr="00675831">
        <w:rPr>
          <w:rFonts w:asciiTheme="minorHAnsi" w:hAnsiTheme="minorHAnsi"/>
        </w:rPr>
        <w:t>questions</w:t>
      </w:r>
      <w:r w:rsidRPr="00675831">
        <w:rPr>
          <w:rFonts w:asciiTheme="minorHAnsi" w:hAnsiTheme="minorHAnsi"/>
          <w:spacing w:val="52"/>
        </w:rPr>
        <w:t xml:space="preserve"> </w:t>
      </w:r>
      <w:r w:rsidRPr="00675831">
        <w:rPr>
          <w:rFonts w:asciiTheme="minorHAnsi" w:hAnsiTheme="minorHAnsi"/>
        </w:rPr>
        <w:t>will</w:t>
      </w:r>
      <w:r w:rsidRPr="00675831">
        <w:rPr>
          <w:rFonts w:asciiTheme="minorHAnsi" w:hAnsiTheme="minorHAnsi"/>
          <w:spacing w:val="1"/>
        </w:rPr>
        <w:t xml:space="preserve"> </w:t>
      </w:r>
      <w:r w:rsidRPr="00675831">
        <w:rPr>
          <w:rFonts w:asciiTheme="minorHAnsi" w:hAnsiTheme="minorHAnsi"/>
        </w:rPr>
        <w:t>pose</w:t>
      </w:r>
      <w:r w:rsidRPr="00675831">
        <w:rPr>
          <w:rFonts w:asciiTheme="minorHAnsi" w:hAnsiTheme="minorHAnsi"/>
          <w:spacing w:val="51"/>
        </w:rPr>
        <w:t xml:space="preserve"> </w:t>
      </w:r>
      <w:r w:rsidRPr="00675831">
        <w:rPr>
          <w:rFonts w:asciiTheme="minorHAnsi" w:hAnsiTheme="minorHAnsi"/>
        </w:rPr>
        <w:t>problems</w:t>
      </w:r>
      <w:r w:rsidRPr="00675831">
        <w:rPr>
          <w:rFonts w:asciiTheme="minorHAnsi" w:hAnsiTheme="minorHAnsi"/>
          <w:spacing w:val="53"/>
        </w:rPr>
        <w:t xml:space="preserve"> </w:t>
      </w:r>
      <w:r w:rsidRPr="00675831">
        <w:rPr>
          <w:rFonts w:asciiTheme="minorHAnsi" w:hAnsiTheme="minorHAnsi"/>
        </w:rPr>
        <w:t>both</w:t>
      </w:r>
      <w:r w:rsidRPr="00675831">
        <w:rPr>
          <w:rFonts w:asciiTheme="minorHAnsi" w:hAnsiTheme="minorHAnsi"/>
          <w:spacing w:val="1"/>
        </w:rPr>
        <w:t xml:space="preserve"> </w:t>
      </w:r>
      <w:r w:rsidRPr="00675831">
        <w:rPr>
          <w:rFonts w:asciiTheme="minorHAnsi" w:hAnsiTheme="minorHAnsi"/>
        </w:rPr>
        <w:t>for</w:t>
      </w:r>
      <w:r w:rsidRPr="00675831">
        <w:rPr>
          <w:rFonts w:asciiTheme="minorHAnsi" w:hAnsiTheme="minorHAnsi"/>
          <w:spacing w:val="49"/>
        </w:rPr>
        <w:t xml:space="preserve"> </w:t>
      </w:r>
      <w:r w:rsidRPr="00675831">
        <w:rPr>
          <w:rFonts w:asciiTheme="minorHAnsi" w:hAnsiTheme="minorHAnsi"/>
        </w:rPr>
        <w:t>advocates</w:t>
      </w:r>
      <w:r w:rsidRPr="00675831">
        <w:rPr>
          <w:rFonts w:asciiTheme="minorHAnsi" w:hAnsiTheme="minorHAnsi"/>
          <w:spacing w:val="52"/>
        </w:rPr>
        <w:t xml:space="preserve"> </w:t>
      </w:r>
      <w:r w:rsidRPr="00675831">
        <w:rPr>
          <w:rFonts w:asciiTheme="minorHAnsi" w:hAnsiTheme="minorHAnsi"/>
        </w:rPr>
        <w:t>of</w:t>
      </w:r>
      <w:r w:rsidRPr="00675831">
        <w:rPr>
          <w:rFonts w:asciiTheme="minorHAnsi" w:hAnsiTheme="minorHAnsi"/>
          <w:spacing w:val="50"/>
        </w:rPr>
        <w:t xml:space="preserve"> </w:t>
      </w:r>
      <w:r w:rsidRPr="00675831">
        <w:rPr>
          <w:rFonts w:asciiTheme="minorHAnsi" w:hAnsiTheme="minorHAnsi"/>
        </w:rPr>
        <w:t>stricter</w:t>
      </w:r>
      <w:r w:rsidRPr="00675831">
        <w:rPr>
          <w:rFonts w:asciiTheme="minorHAnsi" w:hAnsiTheme="minorHAnsi"/>
          <w:spacing w:val="52"/>
        </w:rPr>
        <w:t xml:space="preserve"> </w:t>
      </w:r>
      <w:r w:rsidRPr="00675831">
        <w:rPr>
          <w:rFonts w:asciiTheme="minorHAnsi" w:hAnsiTheme="minorHAnsi"/>
        </w:rPr>
        <w:t>gun</w:t>
      </w:r>
      <w:r w:rsidRPr="00675831">
        <w:rPr>
          <w:rFonts w:asciiTheme="minorHAnsi" w:hAnsiTheme="minorHAnsi"/>
          <w:spacing w:val="56"/>
        </w:rPr>
        <w:t xml:space="preserve"> </w:t>
      </w:r>
      <w:r w:rsidRPr="00675831">
        <w:rPr>
          <w:rFonts w:asciiTheme="minorHAnsi" w:hAnsiTheme="minorHAnsi"/>
        </w:rPr>
        <w:t>con­</w:t>
      </w:r>
      <w:r w:rsidRPr="00675831">
        <w:rPr>
          <w:rFonts w:asciiTheme="minorHAnsi" w:hAnsiTheme="minorHAnsi"/>
          <w:w w:val="103"/>
        </w:rPr>
        <w:t xml:space="preserve"> </w:t>
      </w:r>
      <w:proofErr w:type="spellStart"/>
      <w:r w:rsidRPr="00675831">
        <w:rPr>
          <w:rFonts w:asciiTheme="minorHAnsi" w:hAnsiTheme="minorHAnsi"/>
        </w:rPr>
        <w:t>trols</w:t>
      </w:r>
      <w:proofErr w:type="spellEnd"/>
      <w:r w:rsidRPr="00675831">
        <w:rPr>
          <w:rFonts w:asciiTheme="minorHAnsi" w:hAnsiTheme="minorHAnsi"/>
          <w:spacing w:val="23"/>
        </w:rPr>
        <w:t xml:space="preserve"> </w:t>
      </w:r>
      <w:r w:rsidRPr="00675831">
        <w:rPr>
          <w:rFonts w:asciiTheme="minorHAnsi" w:hAnsiTheme="minorHAnsi"/>
        </w:rPr>
        <w:t>and</w:t>
      </w:r>
      <w:r w:rsidRPr="00675831">
        <w:rPr>
          <w:rFonts w:asciiTheme="minorHAnsi" w:hAnsiTheme="minorHAnsi"/>
          <w:spacing w:val="24"/>
        </w:rPr>
        <w:t xml:space="preserve"> </w:t>
      </w:r>
      <w:r w:rsidRPr="00675831">
        <w:rPr>
          <w:rFonts w:asciiTheme="minorHAnsi" w:hAnsiTheme="minorHAnsi"/>
        </w:rPr>
        <w:t>for</w:t>
      </w:r>
      <w:r w:rsidRPr="00675831">
        <w:rPr>
          <w:rFonts w:asciiTheme="minorHAnsi" w:hAnsiTheme="minorHAnsi"/>
          <w:spacing w:val="15"/>
        </w:rPr>
        <w:t xml:space="preserve"> </w:t>
      </w:r>
      <w:r w:rsidRPr="00675831">
        <w:rPr>
          <w:rFonts w:asciiTheme="minorHAnsi" w:hAnsiTheme="minorHAnsi"/>
        </w:rPr>
        <w:t>those</w:t>
      </w:r>
      <w:r w:rsidRPr="00675831">
        <w:rPr>
          <w:rFonts w:asciiTheme="minorHAnsi" w:hAnsiTheme="minorHAnsi"/>
          <w:spacing w:val="21"/>
        </w:rPr>
        <w:t xml:space="preserve"> </w:t>
      </w:r>
      <w:r w:rsidRPr="00675831">
        <w:rPr>
          <w:rFonts w:asciiTheme="minorHAnsi" w:hAnsiTheme="minorHAnsi"/>
        </w:rPr>
        <w:t>who</w:t>
      </w:r>
      <w:r w:rsidRPr="00675831">
        <w:rPr>
          <w:rFonts w:asciiTheme="minorHAnsi" w:hAnsiTheme="minorHAnsi"/>
          <w:spacing w:val="16"/>
        </w:rPr>
        <w:t xml:space="preserve"> </w:t>
      </w:r>
      <w:r w:rsidRPr="00675831">
        <w:rPr>
          <w:rFonts w:asciiTheme="minorHAnsi" w:hAnsiTheme="minorHAnsi"/>
        </w:rPr>
        <w:t>argue</w:t>
      </w:r>
      <w:r w:rsidRPr="00675831">
        <w:rPr>
          <w:rFonts w:asciiTheme="minorHAnsi" w:hAnsiTheme="minorHAnsi"/>
          <w:spacing w:val="7"/>
        </w:rPr>
        <w:t xml:space="preserve"> </w:t>
      </w:r>
      <w:r w:rsidRPr="00675831">
        <w:rPr>
          <w:rFonts w:asciiTheme="minorHAnsi" w:hAnsiTheme="minorHAnsi"/>
        </w:rPr>
        <w:t xml:space="preserve">against them. </w:t>
      </w:r>
      <w:r w:rsidRPr="00675831">
        <w:rPr>
          <w:rFonts w:asciiTheme="minorHAnsi" w:hAnsiTheme="minorHAnsi"/>
          <w:spacing w:val="24"/>
        </w:rPr>
        <w:t xml:space="preserve"> </w:t>
      </w:r>
      <w:r w:rsidRPr="00675831">
        <w:rPr>
          <w:rFonts w:asciiTheme="minorHAnsi" w:hAnsiTheme="minorHAnsi"/>
          <w:highlight w:val="cyan"/>
          <w:u w:val="single"/>
        </w:rPr>
        <w:t xml:space="preserve">Much </w:t>
      </w:r>
      <w:r w:rsidRPr="00675831">
        <w:rPr>
          <w:rFonts w:asciiTheme="minorHAnsi" w:hAnsiTheme="minorHAnsi"/>
          <w:spacing w:val="24"/>
          <w:highlight w:val="cyan"/>
          <w:u w:val="single"/>
        </w:rPr>
        <w:t xml:space="preserve"> </w:t>
      </w:r>
      <w:r w:rsidRPr="00675831">
        <w:rPr>
          <w:rFonts w:asciiTheme="minorHAnsi" w:hAnsiTheme="minorHAnsi"/>
          <w:highlight w:val="cyan"/>
          <w:u w:val="single"/>
        </w:rPr>
        <w:t xml:space="preserve">of </w:t>
      </w:r>
      <w:r w:rsidRPr="00675831">
        <w:rPr>
          <w:rFonts w:asciiTheme="minorHAnsi" w:hAnsiTheme="minorHAnsi"/>
          <w:spacing w:val="11"/>
          <w:highlight w:val="cyan"/>
          <w:u w:val="single"/>
        </w:rPr>
        <w:t xml:space="preserve"> </w:t>
      </w:r>
      <w:r w:rsidRPr="00675831">
        <w:rPr>
          <w:rFonts w:asciiTheme="minorHAnsi" w:hAnsiTheme="minorHAnsi"/>
          <w:highlight w:val="cyan"/>
          <w:u w:val="single"/>
        </w:rPr>
        <w:t xml:space="preserve">the </w:t>
      </w:r>
      <w:r w:rsidRPr="00675831">
        <w:rPr>
          <w:rFonts w:asciiTheme="minorHAnsi" w:hAnsiTheme="minorHAnsi"/>
          <w:spacing w:val="13"/>
          <w:highlight w:val="cyan"/>
          <w:u w:val="single"/>
        </w:rPr>
        <w:t xml:space="preserve"> </w:t>
      </w:r>
      <w:r w:rsidRPr="00675831">
        <w:rPr>
          <w:rFonts w:asciiTheme="minorHAnsi" w:hAnsiTheme="minorHAnsi"/>
          <w:highlight w:val="cyan"/>
          <w:u w:val="single"/>
        </w:rPr>
        <w:t>contemporary</w:t>
      </w:r>
      <w:r w:rsidRPr="00675831">
        <w:rPr>
          <w:rFonts w:asciiTheme="minorHAnsi" w:hAnsiTheme="minorHAnsi"/>
          <w:w w:val="104"/>
          <w:highlight w:val="cyan"/>
          <w:u w:val="single"/>
        </w:rPr>
        <w:t xml:space="preserve"> </w:t>
      </w:r>
      <w:r w:rsidRPr="00675831">
        <w:rPr>
          <w:rFonts w:asciiTheme="minorHAnsi" w:hAnsiTheme="minorHAnsi"/>
          <w:highlight w:val="cyan"/>
          <w:u w:val="single"/>
        </w:rPr>
        <w:t>crime</w:t>
      </w:r>
      <w:r w:rsidRPr="00675831">
        <w:rPr>
          <w:rFonts w:asciiTheme="minorHAnsi" w:hAnsiTheme="minorHAnsi"/>
          <w:spacing w:val="28"/>
          <w:highlight w:val="cyan"/>
          <w:u w:val="single"/>
        </w:rPr>
        <w:t xml:space="preserve"> </w:t>
      </w:r>
      <w:r w:rsidRPr="00675831">
        <w:rPr>
          <w:rFonts w:asciiTheme="minorHAnsi" w:hAnsiTheme="minorHAnsi"/>
          <w:highlight w:val="cyan"/>
          <w:u w:val="single"/>
        </w:rPr>
        <w:t>that</w:t>
      </w:r>
      <w:r w:rsidRPr="00675831">
        <w:rPr>
          <w:rFonts w:asciiTheme="minorHAnsi" w:hAnsiTheme="minorHAnsi"/>
          <w:spacing w:val="41"/>
          <w:highlight w:val="cyan"/>
          <w:u w:val="single"/>
        </w:rPr>
        <w:t xml:space="preserve"> </w:t>
      </w:r>
      <w:r w:rsidRPr="00675831">
        <w:rPr>
          <w:rFonts w:asciiTheme="minorHAnsi" w:hAnsiTheme="minorHAnsi"/>
          <w:highlight w:val="cyan"/>
          <w:u w:val="single"/>
        </w:rPr>
        <w:t>concerns</w:t>
      </w:r>
      <w:r w:rsidRPr="00675831">
        <w:rPr>
          <w:rFonts w:asciiTheme="minorHAnsi" w:hAnsiTheme="minorHAnsi"/>
          <w:spacing w:val="31"/>
          <w:highlight w:val="cyan"/>
          <w:u w:val="single"/>
        </w:rPr>
        <w:t xml:space="preserve"> </w:t>
      </w:r>
      <w:r w:rsidRPr="00675831">
        <w:rPr>
          <w:rFonts w:asciiTheme="minorHAnsi" w:hAnsiTheme="minorHAnsi"/>
          <w:highlight w:val="cyan"/>
          <w:u w:val="single"/>
        </w:rPr>
        <w:t>Americans</w:t>
      </w:r>
      <w:r w:rsidRPr="00675831">
        <w:rPr>
          <w:rFonts w:asciiTheme="minorHAnsi" w:hAnsiTheme="minorHAnsi"/>
          <w:spacing w:val="54"/>
          <w:highlight w:val="cyan"/>
          <w:u w:val="single"/>
        </w:rPr>
        <w:t xml:space="preserve"> </w:t>
      </w:r>
      <w:r w:rsidRPr="00675831">
        <w:rPr>
          <w:rFonts w:asciiTheme="minorHAnsi" w:hAnsiTheme="minorHAnsi"/>
          <w:highlight w:val="cyan"/>
          <w:u w:val="single"/>
        </w:rPr>
        <w:t>is</w:t>
      </w:r>
      <w:r w:rsidRPr="00675831">
        <w:rPr>
          <w:rFonts w:asciiTheme="minorHAnsi" w:hAnsiTheme="minorHAnsi"/>
          <w:spacing w:val="21"/>
          <w:highlight w:val="cyan"/>
          <w:u w:val="single"/>
        </w:rPr>
        <w:t xml:space="preserve"> </w:t>
      </w:r>
      <w:r w:rsidRPr="00675831">
        <w:rPr>
          <w:rFonts w:asciiTheme="minorHAnsi" w:hAnsiTheme="minorHAnsi"/>
          <w:highlight w:val="cyan"/>
          <w:u w:val="single"/>
        </w:rPr>
        <w:t>in</w:t>
      </w:r>
      <w:r w:rsidRPr="00675831">
        <w:rPr>
          <w:rFonts w:asciiTheme="minorHAnsi" w:hAnsiTheme="minorHAnsi"/>
          <w:spacing w:val="30"/>
          <w:highlight w:val="cyan"/>
          <w:u w:val="single"/>
        </w:rPr>
        <w:t xml:space="preserve"> </w:t>
      </w:r>
      <w:r w:rsidRPr="00675831">
        <w:rPr>
          <w:rFonts w:asciiTheme="minorHAnsi" w:hAnsiTheme="minorHAnsi"/>
          <w:highlight w:val="cyan"/>
          <w:u w:val="single"/>
        </w:rPr>
        <w:t>poor</w:t>
      </w:r>
      <w:r w:rsidRPr="00675831">
        <w:rPr>
          <w:rFonts w:asciiTheme="minorHAnsi" w:hAnsiTheme="minorHAnsi"/>
          <w:spacing w:val="39"/>
          <w:highlight w:val="cyan"/>
          <w:u w:val="single"/>
        </w:rPr>
        <w:t xml:space="preserve"> </w:t>
      </w:r>
      <w:r w:rsidRPr="00675831">
        <w:rPr>
          <w:rFonts w:asciiTheme="minorHAnsi" w:hAnsiTheme="minorHAnsi"/>
          <w:highlight w:val="cyan"/>
          <w:u w:val="single"/>
        </w:rPr>
        <w:t>black</w:t>
      </w:r>
      <w:r w:rsidRPr="00675831">
        <w:rPr>
          <w:rFonts w:asciiTheme="minorHAnsi" w:hAnsiTheme="minorHAnsi"/>
          <w:spacing w:val="56"/>
          <w:highlight w:val="cyan"/>
          <w:u w:val="single"/>
        </w:rPr>
        <w:t xml:space="preserve"> </w:t>
      </w:r>
      <w:r w:rsidRPr="00675831">
        <w:rPr>
          <w:rFonts w:asciiTheme="minorHAnsi" w:hAnsiTheme="minorHAnsi"/>
          <w:highlight w:val="cyan"/>
          <w:u w:val="single"/>
        </w:rPr>
        <w:t>neighborhoods and</w:t>
      </w:r>
      <w:r w:rsidRPr="00675831">
        <w:rPr>
          <w:rFonts w:asciiTheme="minorHAnsi" w:hAnsiTheme="minorHAnsi"/>
          <w:spacing w:val="41"/>
          <w:highlight w:val="cyan"/>
          <w:u w:val="single"/>
        </w:rPr>
        <w:t xml:space="preserve"> </w:t>
      </w:r>
      <w:r w:rsidRPr="00675831">
        <w:rPr>
          <w:rFonts w:asciiTheme="minorHAnsi" w:hAnsiTheme="minorHAnsi"/>
          <w:highlight w:val="cyan"/>
          <w:u w:val="single"/>
        </w:rPr>
        <w:t>a</w:t>
      </w:r>
      <w:r w:rsidRPr="00675831">
        <w:rPr>
          <w:rFonts w:asciiTheme="minorHAnsi" w:hAnsiTheme="minorHAnsi"/>
          <w:spacing w:val="28"/>
          <w:highlight w:val="cyan"/>
          <w:u w:val="single"/>
        </w:rPr>
        <w:t xml:space="preserve"> </w:t>
      </w:r>
      <w:r w:rsidRPr="00675831">
        <w:rPr>
          <w:rFonts w:asciiTheme="minorHAnsi" w:hAnsiTheme="minorHAnsi"/>
          <w:highlight w:val="cyan"/>
          <w:u w:val="single"/>
        </w:rPr>
        <w:t>case</w:t>
      </w:r>
      <w:r w:rsidRPr="00675831">
        <w:rPr>
          <w:rFonts w:asciiTheme="minorHAnsi" w:hAnsiTheme="minorHAnsi"/>
          <w:w w:val="101"/>
          <w:highlight w:val="cyan"/>
          <w:u w:val="single"/>
        </w:rPr>
        <w:t xml:space="preserve"> </w:t>
      </w:r>
      <w:r w:rsidRPr="00675831">
        <w:rPr>
          <w:rFonts w:asciiTheme="minorHAnsi" w:hAnsiTheme="minorHAnsi"/>
          <w:highlight w:val="cyan"/>
          <w:u w:val="single"/>
        </w:rPr>
        <w:t>can</w:t>
      </w:r>
      <w:r w:rsidRPr="00675831">
        <w:rPr>
          <w:rFonts w:asciiTheme="minorHAnsi" w:hAnsiTheme="minorHAnsi"/>
          <w:spacing w:val="56"/>
          <w:highlight w:val="cyan"/>
          <w:u w:val="single"/>
        </w:rPr>
        <w:t xml:space="preserve"> </w:t>
      </w:r>
      <w:r w:rsidRPr="00675831">
        <w:rPr>
          <w:rFonts w:asciiTheme="minorHAnsi" w:hAnsiTheme="minorHAnsi"/>
          <w:highlight w:val="cyan"/>
          <w:u w:val="single"/>
        </w:rPr>
        <w:t>be</w:t>
      </w:r>
      <w:r w:rsidRPr="00675831">
        <w:rPr>
          <w:rFonts w:asciiTheme="minorHAnsi" w:hAnsiTheme="minorHAnsi"/>
          <w:spacing w:val="1"/>
          <w:highlight w:val="cyan"/>
          <w:u w:val="single"/>
        </w:rPr>
        <w:t xml:space="preserve"> </w:t>
      </w:r>
      <w:r w:rsidRPr="00675831">
        <w:rPr>
          <w:rFonts w:asciiTheme="minorHAnsi" w:hAnsiTheme="minorHAnsi"/>
          <w:highlight w:val="cyan"/>
          <w:u w:val="single"/>
        </w:rPr>
        <w:t>made</w:t>
      </w:r>
      <w:r w:rsidRPr="00675831">
        <w:rPr>
          <w:rFonts w:asciiTheme="minorHAnsi" w:hAnsiTheme="minorHAnsi"/>
          <w:spacing w:val="1"/>
          <w:highlight w:val="cyan"/>
          <w:u w:val="single"/>
        </w:rPr>
        <w:t xml:space="preserve"> </w:t>
      </w:r>
      <w:r w:rsidRPr="00675831">
        <w:rPr>
          <w:rFonts w:asciiTheme="minorHAnsi" w:hAnsiTheme="minorHAnsi"/>
          <w:highlight w:val="cyan"/>
          <w:u w:val="single"/>
        </w:rPr>
        <w:t>that</w:t>
      </w:r>
      <w:r w:rsidRPr="00675831">
        <w:rPr>
          <w:rFonts w:asciiTheme="minorHAnsi" w:hAnsiTheme="minorHAnsi"/>
          <w:spacing w:val="8"/>
          <w:highlight w:val="cyan"/>
          <w:u w:val="single"/>
        </w:rPr>
        <w:t xml:space="preserve"> </w:t>
      </w:r>
      <w:r w:rsidRPr="00675831">
        <w:rPr>
          <w:rFonts w:asciiTheme="minorHAnsi" w:hAnsiTheme="minorHAnsi"/>
          <w:highlight w:val="cyan"/>
          <w:u w:val="single"/>
        </w:rPr>
        <w:t>greater</w:t>
      </w:r>
      <w:r w:rsidRPr="00675831">
        <w:rPr>
          <w:rFonts w:asciiTheme="minorHAnsi" w:hAnsiTheme="minorHAnsi"/>
          <w:spacing w:val="59"/>
          <w:highlight w:val="cyan"/>
          <w:u w:val="single"/>
        </w:rPr>
        <w:t xml:space="preserve"> </w:t>
      </w:r>
      <w:r w:rsidRPr="00675831">
        <w:rPr>
          <w:rFonts w:asciiTheme="minorHAnsi" w:hAnsiTheme="minorHAnsi"/>
          <w:highlight w:val="cyan"/>
          <w:u w:val="single"/>
        </w:rPr>
        <w:t>firearms</w:t>
      </w:r>
      <w:r w:rsidRPr="00675831">
        <w:rPr>
          <w:rFonts w:asciiTheme="minorHAnsi" w:hAnsiTheme="minorHAnsi"/>
          <w:spacing w:val="58"/>
          <w:highlight w:val="cyan"/>
          <w:u w:val="single"/>
        </w:rPr>
        <w:t xml:space="preserve"> </w:t>
      </w:r>
      <w:r w:rsidRPr="00675831">
        <w:rPr>
          <w:rFonts w:asciiTheme="minorHAnsi" w:hAnsiTheme="minorHAnsi"/>
          <w:highlight w:val="cyan"/>
          <w:u w:val="single"/>
        </w:rPr>
        <w:t>restrictions</w:t>
      </w:r>
      <w:r w:rsidRPr="00675831">
        <w:rPr>
          <w:rFonts w:asciiTheme="minorHAnsi" w:hAnsiTheme="minorHAnsi"/>
          <w:spacing w:val="17"/>
          <w:highlight w:val="cyan"/>
          <w:u w:val="single"/>
        </w:rPr>
        <w:t xml:space="preserve"> </w:t>
      </w:r>
      <w:r w:rsidRPr="00675831">
        <w:rPr>
          <w:rFonts w:asciiTheme="minorHAnsi" w:hAnsiTheme="minorHAnsi"/>
          <w:highlight w:val="cyan"/>
          <w:u w:val="single"/>
        </w:rPr>
        <w:t xml:space="preserve">might </w:t>
      </w:r>
      <w:r w:rsidRPr="00675831">
        <w:rPr>
          <w:rFonts w:asciiTheme="minorHAnsi" w:hAnsiTheme="minorHAnsi"/>
          <w:spacing w:val="14"/>
          <w:highlight w:val="cyan"/>
          <w:u w:val="single"/>
        </w:rPr>
        <w:t xml:space="preserve"> </w:t>
      </w:r>
      <w:r w:rsidRPr="00675831">
        <w:rPr>
          <w:rFonts w:asciiTheme="minorHAnsi" w:hAnsiTheme="minorHAnsi"/>
          <w:highlight w:val="cyan"/>
          <w:u w:val="single"/>
        </w:rPr>
        <w:t>alleviate</w:t>
      </w:r>
      <w:r w:rsidRPr="00675831">
        <w:rPr>
          <w:rFonts w:asciiTheme="minorHAnsi" w:hAnsiTheme="minorHAnsi"/>
          <w:spacing w:val="58"/>
          <w:highlight w:val="cyan"/>
          <w:u w:val="single"/>
        </w:rPr>
        <w:t xml:space="preserve"> </w:t>
      </w:r>
      <w:r w:rsidRPr="00675831">
        <w:rPr>
          <w:rFonts w:asciiTheme="minorHAnsi" w:hAnsiTheme="minorHAnsi"/>
          <w:highlight w:val="cyan"/>
          <w:u w:val="single"/>
        </w:rPr>
        <w:t>this</w:t>
      </w:r>
      <w:r w:rsidRPr="00675831">
        <w:rPr>
          <w:rFonts w:asciiTheme="minorHAnsi" w:hAnsiTheme="minorHAnsi"/>
          <w:spacing w:val="57"/>
          <w:highlight w:val="cyan"/>
          <w:u w:val="single"/>
        </w:rPr>
        <w:t xml:space="preserve"> </w:t>
      </w:r>
      <w:r w:rsidRPr="00675831">
        <w:rPr>
          <w:rFonts w:asciiTheme="minorHAnsi" w:hAnsiTheme="minorHAnsi"/>
          <w:highlight w:val="cyan"/>
          <w:u w:val="single"/>
        </w:rPr>
        <w:t>tragedy.</w:t>
      </w:r>
      <w:r w:rsidRPr="00675831">
        <w:rPr>
          <w:rFonts w:asciiTheme="minorHAnsi" w:hAnsiTheme="minorHAnsi"/>
          <w:w w:val="104"/>
          <w:highlight w:val="cyan"/>
          <w:u w:val="single"/>
        </w:rPr>
        <w:t xml:space="preserve"> </w:t>
      </w:r>
      <w:r w:rsidRPr="00675831">
        <w:rPr>
          <w:rFonts w:asciiTheme="minorHAnsi" w:hAnsiTheme="minorHAnsi"/>
          <w:highlight w:val="cyan"/>
          <w:u w:val="single"/>
        </w:rPr>
        <w:t>But</w:t>
      </w:r>
      <w:r w:rsidRPr="00675831">
        <w:rPr>
          <w:rFonts w:asciiTheme="minorHAnsi" w:hAnsiTheme="minorHAnsi"/>
          <w:spacing w:val="44"/>
          <w:highlight w:val="cyan"/>
          <w:u w:val="single"/>
        </w:rPr>
        <w:t xml:space="preserve"> </w:t>
      </w:r>
      <w:r w:rsidRPr="00675831">
        <w:rPr>
          <w:rFonts w:asciiTheme="minorHAnsi" w:hAnsiTheme="minorHAnsi"/>
          <w:highlight w:val="cyan"/>
          <w:u w:val="single"/>
        </w:rPr>
        <w:t>another,</w:t>
      </w:r>
      <w:r w:rsidRPr="00675831">
        <w:rPr>
          <w:rFonts w:asciiTheme="minorHAnsi" w:hAnsiTheme="minorHAnsi"/>
          <w:spacing w:val="37"/>
          <w:highlight w:val="cyan"/>
          <w:u w:val="single"/>
        </w:rPr>
        <w:t xml:space="preserve"> </w:t>
      </w:r>
      <w:r w:rsidRPr="00675831">
        <w:rPr>
          <w:rFonts w:asciiTheme="minorHAnsi" w:hAnsiTheme="minorHAnsi"/>
          <w:highlight w:val="cyan"/>
          <w:u w:val="single"/>
        </w:rPr>
        <w:t>perhaps</w:t>
      </w:r>
      <w:r w:rsidRPr="00675831">
        <w:rPr>
          <w:rFonts w:asciiTheme="minorHAnsi" w:hAnsiTheme="minorHAnsi"/>
          <w:spacing w:val="48"/>
          <w:highlight w:val="cyan"/>
          <w:u w:val="single"/>
        </w:rPr>
        <w:t xml:space="preserve"> </w:t>
      </w:r>
      <w:r w:rsidRPr="00675831">
        <w:rPr>
          <w:rFonts w:asciiTheme="minorHAnsi" w:hAnsiTheme="minorHAnsi"/>
          <w:highlight w:val="cyan"/>
          <w:u w:val="single"/>
        </w:rPr>
        <w:t>stronger</w:t>
      </w:r>
      <w:r w:rsidRPr="00675831">
        <w:rPr>
          <w:rFonts w:asciiTheme="minorHAnsi" w:hAnsiTheme="minorHAnsi"/>
          <w:spacing w:val="35"/>
          <w:highlight w:val="cyan"/>
          <w:u w:val="single"/>
        </w:rPr>
        <w:t xml:space="preserve"> </w:t>
      </w:r>
      <w:r w:rsidRPr="00675831">
        <w:rPr>
          <w:rFonts w:asciiTheme="minorHAnsi" w:hAnsiTheme="minorHAnsi"/>
          <w:highlight w:val="cyan"/>
          <w:u w:val="single"/>
        </w:rPr>
        <w:t>case</w:t>
      </w:r>
      <w:r w:rsidRPr="00675831">
        <w:rPr>
          <w:rFonts w:asciiTheme="minorHAnsi" w:hAnsiTheme="minorHAnsi"/>
          <w:spacing w:val="23"/>
          <w:highlight w:val="cyan"/>
          <w:u w:val="single"/>
        </w:rPr>
        <w:t xml:space="preserve"> </w:t>
      </w:r>
      <w:r w:rsidRPr="00675831">
        <w:rPr>
          <w:rFonts w:asciiTheme="minorHAnsi" w:hAnsiTheme="minorHAnsi"/>
          <w:highlight w:val="cyan"/>
          <w:u w:val="single"/>
        </w:rPr>
        <w:t>can</w:t>
      </w:r>
      <w:r w:rsidRPr="00675831">
        <w:rPr>
          <w:rFonts w:asciiTheme="minorHAnsi" w:hAnsiTheme="minorHAnsi"/>
          <w:spacing w:val="24"/>
          <w:highlight w:val="cyan"/>
          <w:u w:val="single"/>
        </w:rPr>
        <w:t xml:space="preserve"> </w:t>
      </w:r>
      <w:r w:rsidRPr="00675831">
        <w:rPr>
          <w:rFonts w:asciiTheme="minorHAnsi" w:hAnsiTheme="minorHAnsi"/>
          <w:highlight w:val="cyan"/>
          <w:u w:val="single"/>
        </w:rPr>
        <w:t>be</w:t>
      </w:r>
      <w:r w:rsidRPr="00675831">
        <w:rPr>
          <w:rFonts w:asciiTheme="minorHAnsi" w:hAnsiTheme="minorHAnsi"/>
          <w:spacing w:val="31"/>
          <w:highlight w:val="cyan"/>
          <w:u w:val="single"/>
        </w:rPr>
        <w:t xml:space="preserve"> </w:t>
      </w:r>
      <w:r w:rsidRPr="00675831">
        <w:rPr>
          <w:rFonts w:asciiTheme="minorHAnsi" w:hAnsiTheme="minorHAnsi"/>
          <w:highlight w:val="cyan"/>
          <w:u w:val="single"/>
        </w:rPr>
        <w:t>made</w:t>
      </w:r>
      <w:r w:rsidRPr="00675831">
        <w:rPr>
          <w:rFonts w:asciiTheme="minorHAnsi" w:hAnsiTheme="minorHAnsi"/>
          <w:spacing w:val="31"/>
          <w:highlight w:val="cyan"/>
          <w:u w:val="single"/>
        </w:rPr>
        <w:t xml:space="preserve"> </w:t>
      </w:r>
      <w:r w:rsidRPr="00675831">
        <w:rPr>
          <w:rFonts w:asciiTheme="minorHAnsi" w:hAnsiTheme="minorHAnsi"/>
          <w:highlight w:val="cyan"/>
          <w:u w:val="single"/>
        </w:rPr>
        <w:t>that</w:t>
      </w:r>
      <w:r w:rsidRPr="00675831">
        <w:rPr>
          <w:rFonts w:asciiTheme="minorHAnsi" w:hAnsiTheme="minorHAnsi"/>
          <w:spacing w:val="45"/>
          <w:highlight w:val="cyan"/>
          <w:u w:val="single"/>
        </w:rPr>
        <w:t xml:space="preserve"> </w:t>
      </w:r>
      <w:r w:rsidRPr="00675831">
        <w:rPr>
          <w:rFonts w:asciiTheme="minorHAnsi" w:hAnsiTheme="minorHAnsi"/>
          <w:highlight w:val="cyan"/>
          <w:u w:val="single"/>
        </w:rPr>
        <w:t>a</w:t>
      </w:r>
      <w:r w:rsidRPr="00675831">
        <w:rPr>
          <w:rFonts w:asciiTheme="minorHAnsi" w:hAnsiTheme="minorHAnsi"/>
          <w:spacing w:val="24"/>
          <w:highlight w:val="cyan"/>
          <w:u w:val="single"/>
        </w:rPr>
        <w:t xml:space="preserve"> </w:t>
      </w:r>
      <w:r w:rsidRPr="00675831">
        <w:rPr>
          <w:rFonts w:asciiTheme="minorHAnsi" w:hAnsiTheme="minorHAnsi"/>
          <w:highlight w:val="cyan"/>
          <w:u w:val="single"/>
        </w:rPr>
        <w:t>society</w:t>
      </w:r>
      <w:r w:rsidRPr="00675831">
        <w:rPr>
          <w:rFonts w:asciiTheme="minorHAnsi" w:hAnsiTheme="minorHAnsi"/>
          <w:spacing w:val="29"/>
          <w:highlight w:val="cyan"/>
          <w:u w:val="single"/>
        </w:rPr>
        <w:t xml:space="preserve"> </w:t>
      </w:r>
      <w:r w:rsidRPr="00675831">
        <w:rPr>
          <w:rFonts w:asciiTheme="minorHAnsi" w:hAnsiTheme="minorHAnsi"/>
          <w:highlight w:val="cyan"/>
          <w:u w:val="single"/>
        </w:rPr>
        <w:t>with</w:t>
      </w:r>
      <w:r w:rsidRPr="00675831">
        <w:rPr>
          <w:rFonts w:asciiTheme="minorHAnsi" w:hAnsiTheme="minorHAnsi"/>
          <w:spacing w:val="46"/>
          <w:highlight w:val="cyan"/>
          <w:u w:val="single"/>
        </w:rPr>
        <w:t xml:space="preserve"> </w:t>
      </w:r>
      <w:r w:rsidRPr="00675831">
        <w:rPr>
          <w:rFonts w:asciiTheme="minorHAnsi" w:hAnsiTheme="minorHAnsi"/>
          <w:highlight w:val="cyan"/>
          <w:u w:val="single"/>
        </w:rPr>
        <w:t>a</w:t>
      </w:r>
      <w:r w:rsidRPr="00675831">
        <w:rPr>
          <w:rFonts w:asciiTheme="minorHAnsi" w:hAnsiTheme="minorHAnsi"/>
          <w:spacing w:val="29"/>
          <w:highlight w:val="cyan"/>
          <w:u w:val="single"/>
        </w:rPr>
        <w:t xml:space="preserve"> </w:t>
      </w:r>
      <w:r w:rsidRPr="00675831">
        <w:rPr>
          <w:rFonts w:asciiTheme="minorHAnsi" w:hAnsiTheme="minorHAnsi"/>
          <w:highlight w:val="cyan"/>
          <w:u w:val="single"/>
        </w:rPr>
        <w:t>dismal</w:t>
      </w:r>
      <w:r w:rsidRPr="00675831">
        <w:rPr>
          <w:rFonts w:asciiTheme="minorHAnsi" w:hAnsiTheme="minorHAnsi"/>
          <w:w w:val="102"/>
          <w:highlight w:val="cyan"/>
          <w:u w:val="single"/>
        </w:rPr>
        <w:t xml:space="preserve"> </w:t>
      </w:r>
      <w:r w:rsidRPr="00675831">
        <w:rPr>
          <w:rFonts w:asciiTheme="minorHAnsi" w:hAnsiTheme="minorHAnsi"/>
          <w:highlight w:val="cyan"/>
          <w:u w:val="single"/>
        </w:rPr>
        <w:t>record</w:t>
      </w:r>
      <w:r w:rsidRPr="00675831">
        <w:rPr>
          <w:rFonts w:asciiTheme="minorHAnsi" w:hAnsiTheme="minorHAnsi"/>
          <w:spacing w:val="21"/>
          <w:highlight w:val="cyan"/>
          <w:u w:val="single"/>
        </w:rPr>
        <w:t xml:space="preserve"> </w:t>
      </w:r>
      <w:r w:rsidRPr="00675831">
        <w:rPr>
          <w:rFonts w:asciiTheme="minorHAnsi" w:hAnsiTheme="minorHAnsi"/>
          <w:highlight w:val="cyan"/>
          <w:u w:val="single"/>
        </w:rPr>
        <w:t>of</w:t>
      </w:r>
      <w:r w:rsidRPr="00675831">
        <w:rPr>
          <w:rFonts w:asciiTheme="minorHAnsi" w:hAnsiTheme="minorHAnsi"/>
          <w:spacing w:val="54"/>
          <w:highlight w:val="cyan"/>
          <w:u w:val="single"/>
        </w:rPr>
        <w:t xml:space="preserve"> </w:t>
      </w:r>
      <w:r w:rsidRPr="00675831">
        <w:rPr>
          <w:rFonts w:asciiTheme="minorHAnsi" w:hAnsiTheme="minorHAnsi"/>
          <w:highlight w:val="cyan"/>
          <w:u w:val="single"/>
        </w:rPr>
        <w:t>protecting</w:t>
      </w:r>
      <w:r w:rsidRPr="00675831">
        <w:rPr>
          <w:rFonts w:asciiTheme="minorHAnsi" w:hAnsiTheme="minorHAnsi"/>
          <w:spacing w:val="30"/>
          <w:highlight w:val="cyan"/>
          <w:u w:val="single"/>
        </w:rPr>
        <w:t xml:space="preserve"> </w:t>
      </w:r>
      <w:r w:rsidRPr="00675831">
        <w:rPr>
          <w:rFonts w:asciiTheme="minorHAnsi" w:hAnsiTheme="minorHAnsi"/>
          <w:highlight w:val="cyan"/>
          <w:u w:val="single"/>
        </w:rPr>
        <w:t>a</w:t>
      </w:r>
      <w:r w:rsidRPr="00675831">
        <w:rPr>
          <w:rFonts w:asciiTheme="minorHAnsi" w:hAnsiTheme="minorHAnsi"/>
          <w:spacing w:val="52"/>
          <w:highlight w:val="cyan"/>
          <w:u w:val="single"/>
        </w:rPr>
        <w:t xml:space="preserve"> </w:t>
      </w:r>
      <w:r w:rsidRPr="00675831">
        <w:rPr>
          <w:rFonts w:asciiTheme="minorHAnsi" w:hAnsiTheme="minorHAnsi"/>
          <w:highlight w:val="cyan"/>
          <w:u w:val="single"/>
        </w:rPr>
        <w:t>people</w:t>
      </w:r>
      <w:r w:rsidRPr="00675831">
        <w:rPr>
          <w:rFonts w:asciiTheme="minorHAnsi" w:hAnsiTheme="minorHAnsi"/>
          <w:spacing w:val="7"/>
          <w:highlight w:val="cyan"/>
          <w:u w:val="single"/>
        </w:rPr>
        <w:t xml:space="preserve"> </w:t>
      </w:r>
      <w:r w:rsidRPr="00675831">
        <w:rPr>
          <w:rFonts w:asciiTheme="minorHAnsi" w:hAnsiTheme="minorHAnsi"/>
          <w:highlight w:val="cyan"/>
          <w:u w:val="single"/>
        </w:rPr>
        <w:t>has</w:t>
      </w:r>
      <w:r w:rsidRPr="00675831">
        <w:rPr>
          <w:rFonts w:asciiTheme="minorHAnsi" w:hAnsiTheme="minorHAnsi"/>
          <w:spacing w:val="1"/>
          <w:highlight w:val="cyan"/>
          <w:u w:val="single"/>
        </w:rPr>
        <w:t xml:space="preserve"> </w:t>
      </w:r>
      <w:r w:rsidRPr="00675831">
        <w:rPr>
          <w:rFonts w:asciiTheme="minorHAnsi" w:hAnsiTheme="minorHAnsi"/>
          <w:highlight w:val="cyan"/>
          <w:u w:val="single"/>
        </w:rPr>
        <w:t>a dubious</w:t>
      </w:r>
      <w:r w:rsidRPr="00675831">
        <w:rPr>
          <w:rFonts w:asciiTheme="minorHAnsi" w:hAnsiTheme="minorHAnsi"/>
          <w:spacing w:val="4"/>
          <w:highlight w:val="cyan"/>
          <w:u w:val="single"/>
        </w:rPr>
        <w:t xml:space="preserve"> </w:t>
      </w:r>
      <w:r w:rsidRPr="00675831">
        <w:rPr>
          <w:rFonts w:asciiTheme="minorHAnsi" w:hAnsiTheme="minorHAnsi"/>
          <w:highlight w:val="cyan"/>
          <w:u w:val="single"/>
        </w:rPr>
        <w:t>claim</w:t>
      </w:r>
      <w:r w:rsidRPr="00675831">
        <w:rPr>
          <w:rFonts w:asciiTheme="minorHAnsi" w:hAnsiTheme="minorHAnsi"/>
          <w:spacing w:val="10"/>
          <w:highlight w:val="cyan"/>
          <w:u w:val="single"/>
        </w:rPr>
        <w:t xml:space="preserve"> </w:t>
      </w:r>
      <w:r w:rsidRPr="00675831">
        <w:rPr>
          <w:rFonts w:asciiTheme="minorHAnsi" w:hAnsiTheme="minorHAnsi"/>
          <w:highlight w:val="cyan"/>
          <w:u w:val="single"/>
        </w:rPr>
        <w:t>on</w:t>
      </w:r>
      <w:r w:rsidRPr="00675831">
        <w:rPr>
          <w:rFonts w:asciiTheme="minorHAnsi" w:hAnsiTheme="minorHAnsi"/>
          <w:spacing w:val="1"/>
          <w:highlight w:val="cyan"/>
          <w:u w:val="single"/>
        </w:rPr>
        <w:t xml:space="preserve"> </w:t>
      </w:r>
      <w:r w:rsidRPr="00675831">
        <w:rPr>
          <w:rFonts w:asciiTheme="minorHAnsi" w:hAnsiTheme="minorHAnsi"/>
          <w:highlight w:val="cyan"/>
          <w:u w:val="single"/>
        </w:rPr>
        <w:t>the</w:t>
      </w:r>
      <w:r w:rsidRPr="00675831">
        <w:rPr>
          <w:rFonts w:asciiTheme="minorHAnsi" w:hAnsiTheme="minorHAnsi"/>
          <w:spacing w:val="1"/>
          <w:highlight w:val="cyan"/>
          <w:u w:val="single"/>
        </w:rPr>
        <w:t xml:space="preserve"> </w:t>
      </w:r>
      <w:proofErr w:type="gramStart"/>
      <w:r w:rsidRPr="00675831">
        <w:rPr>
          <w:rFonts w:asciiTheme="minorHAnsi" w:hAnsiTheme="minorHAnsi"/>
          <w:highlight w:val="cyan"/>
          <w:u w:val="single"/>
        </w:rPr>
        <w:t xml:space="preserve">right </w:t>
      </w:r>
      <w:r w:rsidRPr="00675831">
        <w:rPr>
          <w:rFonts w:asciiTheme="minorHAnsi" w:hAnsiTheme="minorHAnsi"/>
          <w:spacing w:val="15"/>
          <w:highlight w:val="cyan"/>
          <w:u w:val="single"/>
        </w:rPr>
        <w:t xml:space="preserve"> </w:t>
      </w:r>
      <w:r w:rsidRPr="00675831">
        <w:rPr>
          <w:rFonts w:asciiTheme="minorHAnsi" w:hAnsiTheme="minorHAnsi"/>
          <w:highlight w:val="cyan"/>
          <w:u w:val="single"/>
        </w:rPr>
        <w:t>to</w:t>
      </w:r>
      <w:proofErr w:type="gramEnd"/>
      <w:r w:rsidRPr="00675831">
        <w:rPr>
          <w:rFonts w:asciiTheme="minorHAnsi" w:hAnsiTheme="minorHAnsi"/>
          <w:spacing w:val="59"/>
          <w:highlight w:val="cyan"/>
          <w:u w:val="single"/>
        </w:rPr>
        <w:t xml:space="preserve"> </w:t>
      </w:r>
      <w:r w:rsidRPr="00675831">
        <w:rPr>
          <w:rFonts w:asciiTheme="minorHAnsi" w:hAnsiTheme="minorHAnsi"/>
          <w:highlight w:val="cyan"/>
          <w:u w:val="single"/>
        </w:rPr>
        <w:t>disarm</w:t>
      </w:r>
      <w:r w:rsidRPr="00675831">
        <w:rPr>
          <w:rFonts w:asciiTheme="minorHAnsi" w:hAnsiTheme="minorHAnsi"/>
          <w:w w:val="104"/>
          <w:highlight w:val="cyan"/>
          <w:u w:val="single"/>
        </w:rPr>
        <w:t xml:space="preserve"> </w:t>
      </w:r>
      <w:r w:rsidRPr="00675831">
        <w:rPr>
          <w:rFonts w:asciiTheme="minorHAnsi" w:hAnsiTheme="minorHAnsi"/>
          <w:highlight w:val="cyan"/>
          <w:u w:val="single"/>
        </w:rPr>
        <w:t>them.</w:t>
      </w:r>
      <w:r w:rsidRPr="00675831">
        <w:rPr>
          <w:rFonts w:asciiTheme="minorHAnsi" w:hAnsiTheme="minorHAnsi"/>
          <w:spacing w:val="42"/>
          <w:highlight w:val="cyan"/>
          <w:u w:val="single"/>
        </w:rPr>
        <w:t xml:space="preserve"> </w:t>
      </w:r>
      <w:r w:rsidRPr="00675831">
        <w:rPr>
          <w:rFonts w:asciiTheme="minorHAnsi" w:hAnsiTheme="minorHAnsi"/>
          <w:highlight w:val="cyan"/>
          <w:u w:val="single"/>
        </w:rPr>
        <w:t>Perhaps</w:t>
      </w:r>
      <w:r w:rsidRPr="00675831">
        <w:rPr>
          <w:rFonts w:asciiTheme="minorHAnsi" w:hAnsiTheme="minorHAnsi"/>
          <w:spacing w:val="26"/>
          <w:highlight w:val="cyan"/>
          <w:u w:val="single"/>
        </w:rPr>
        <w:t xml:space="preserve"> </w:t>
      </w:r>
      <w:r w:rsidRPr="00675831">
        <w:rPr>
          <w:rFonts w:asciiTheme="minorHAnsi" w:hAnsiTheme="minorHAnsi"/>
          <w:highlight w:val="cyan"/>
          <w:u w:val="single"/>
        </w:rPr>
        <w:t>a</w:t>
      </w:r>
      <w:r w:rsidRPr="00675831">
        <w:rPr>
          <w:rFonts w:asciiTheme="minorHAnsi" w:hAnsiTheme="minorHAnsi"/>
          <w:spacing w:val="19"/>
          <w:highlight w:val="cyan"/>
          <w:u w:val="single"/>
        </w:rPr>
        <w:t xml:space="preserve"> </w:t>
      </w:r>
      <w:r w:rsidRPr="00675831">
        <w:rPr>
          <w:rFonts w:asciiTheme="minorHAnsi" w:hAnsiTheme="minorHAnsi"/>
          <w:highlight w:val="cyan"/>
          <w:u w:val="single"/>
        </w:rPr>
        <w:t>re-examination</w:t>
      </w:r>
      <w:r w:rsidRPr="00675831">
        <w:rPr>
          <w:rFonts w:asciiTheme="minorHAnsi" w:hAnsiTheme="minorHAnsi"/>
          <w:spacing w:val="54"/>
          <w:highlight w:val="cyan"/>
          <w:u w:val="single"/>
        </w:rPr>
        <w:t xml:space="preserve"> </w:t>
      </w:r>
      <w:r w:rsidRPr="00675831">
        <w:rPr>
          <w:rFonts w:asciiTheme="minorHAnsi" w:hAnsiTheme="minorHAnsi"/>
          <w:highlight w:val="cyan"/>
          <w:u w:val="single"/>
        </w:rPr>
        <w:t>of</w:t>
      </w:r>
      <w:r w:rsidRPr="00675831">
        <w:rPr>
          <w:rFonts w:asciiTheme="minorHAnsi" w:hAnsiTheme="minorHAnsi"/>
          <w:spacing w:val="15"/>
          <w:highlight w:val="cyan"/>
          <w:u w:val="single"/>
        </w:rPr>
        <w:t xml:space="preserve"> </w:t>
      </w:r>
      <w:r w:rsidRPr="00675831">
        <w:rPr>
          <w:rFonts w:asciiTheme="minorHAnsi" w:hAnsiTheme="minorHAnsi"/>
          <w:highlight w:val="cyan"/>
          <w:u w:val="single"/>
        </w:rPr>
        <w:t>this</w:t>
      </w:r>
      <w:r w:rsidRPr="00675831">
        <w:rPr>
          <w:rFonts w:asciiTheme="minorHAnsi" w:hAnsiTheme="minorHAnsi"/>
          <w:spacing w:val="14"/>
          <w:highlight w:val="cyan"/>
          <w:u w:val="single"/>
        </w:rPr>
        <w:t xml:space="preserve"> </w:t>
      </w:r>
      <w:r w:rsidRPr="00675831">
        <w:rPr>
          <w:rFonts w:asciiTheme="minorHAnsi" w:hAnsiTheme="minorHAnsi"/>
          <w:highlight w:val="cyan"/>
          <w:u w:val="single"/>
        </w:rPr>
        <w:t>history</w:t>
      </w:r>
      <w:r w:rsidRPr="00675831">
        <w:rPr>
          <w:rFonts w:asciiTheme="minorHAnsi" w:hAnsiTheme="minorHAnsi"/>
          <w:spacing w:val="34"/>
          <w:highlight w:val="cyan"/>
          <w:u w:val="single"/>
        </w:rPr>
        <w:t xml:space="preserve"> </w:t>
      </w:r>
      <w:r w:rsidRPr="00675831">
        <w:rPr>
          <w:rFonts w:asciiTheme="minorHAnsi" w:hAnsiTheme="minorHAnsi"/>
          <w:highlight w:val="cyan"/>
          <w:u w:val="single"/>
        </w:rPr>
        <w:t>can</w:t>
      </w:r>
      <w:r w:rsidRPr="00675831">
        <w:rPr>
          <w:rFonts w:asciiTheme="minorHAnsi" w:hAnsiTheme="minorHAnsi"/>
          <w:spacing w:val="18"/>
          <w:highlight w:val="cyan"/>
          <w:u w:val="single"/>
        </w:rPr>
        <w:t xml:space="preserve"> </w:t>
      </w:r>
      <w:r w:rsidRPr="00675831">
        <w:rPr>
          <w:rFonts w:asciiTheme="minorHAnsi" w:hAnsiTheme="minorHAnsi"/>
          <w:highlight w:val="cyan"/>
          <w:u w:val="single"/>
        </w:rPr>
        <w:t>lead</w:t>
      </w:r>
      <w:r w:rsidRPr="00675831">
        <w:rPr>
          <w:rFonts w:asciiTheme="minorHAnsi" w:hAnsiTheme="minorHAnsi"/>
          <w:spacing w:val="29"/>
          <w:highlight w:val="cyan"/>
          <w:u w:val="single"/>
        </w:rPr>
        <w:t xml:space="preserve"> </w:t>
      </w:r>
      <w:r w:rsidRPr="00675831">
        <w:rPr>
          <w:rFonts w:asciiTheme="minorHAnsi" w:hAnsiTheme="minorHAnsi"/>
          <w:highlight w:val="cyan"/>
          <w:u w:val="single"/>
        </w:rPr>
        <w:t>us</w:t>
      </w:r>
      <w:r w:rsidRPr="00675831">
        <w:rPr>
          <w:rFonts w:asciiTheme="minorHAnsi" w:hAnsiTheme="minorHAnsi"/>
          <w:spacing w:val="21"/>
          <w:highlight w:val="cyan"/>
          <w:u w:val="single"/>
        </w:rPr>
        <w:t xml:space="preserve"> </w:t>
      </w:r>
      <w:r w:rsidRPr="00675831">
        <w:rPr>
          <w:rFonts w:asciiTheme="minorHAnsi" w:hAnsiTheme="minorHAnsi"/>
          <w:highlight w:val="cyan"/>
          <w:u w:val="single"/>
        </w:rPr>
        <w:t>to</w:t>
      </w:r>
      <w:r w:rsidRPr="00675831">
        <w:rPr>
          <w:rFonts w:asciiTheme="minorHAnsi" w:hAnsiTheme="minorHAnsi"/>
          <w:spacing w:val="18"/>
          <w:highlight w:val="cyan"/>
          <w:u w:val="single"/>
        </w:rPr>
        <w:t xml:space="preserve"> </w:t>
      </w:r>
      <w:r w:rsidRPr="00675831">
        <w:rPr>
          <w:rFonts w:asciiTheme="minorHAnsi" w:hAnsiTheme="minorHAnsi"/>
          <w:highlight w:val="cyan"/>
          <w:u w:val="single"/>
        </w:rPr>
        <w:t>a</w:t>
      </w:r>
      <w:r w:rsidRPr="00675831">
        <w:rPr>
          <w:rFonts w:asciiTheme="minorHAnsi" w:hAnsiTheme="minorHAnsi"/>
          <w:spacing w:val="6"/>
          <w:highlight w:val="cyan"/>
          <w:u w:val="single"/>
        </w:rPr>
        <w:t xml:space="preserve"> </w:t>
      </w:r>
      <w:r w:rsidRPr="00675831">
        <w:rPr>
          <w:rFonts w:asciiTheme="minorHAnsi" w:hAnsiTheme="minorHAnsi"/>
          <w:highlight w:val="cyan"/>
          <w:u w:val="single"/>
        </w:rPr>
        <w:t>modem</w:t>
      </w:r>
      <w:r w:rsidRPr="00675831">
        <w:rPr>
          <w:rFonts w:asciiTheme="minorHAnsi" w:hAnsiTheme="minorHAnsi"/>
          <w:spacing w:val="31"/>
          <w:highlight w:val="cyan"/>
          <w:u w:val="single"/>
        </w:rPr>
        <w:t xml:space="preserve"> </w:t>
      </w:r>
      <w:r w:rsidRPr="00675831">
        <w:rPr>
          <w:rFonts w:asciiTheme="minorHAnsi" w:hAnsiTheme="minorHAnsi"/>
          <w:highlight w:val="cyan"/>
          <w:u w:val="single"/>
        </w:rPr>
        <w:t>realization</w:t>
      </w:r>
      <w:r w:rsidRPr="00675831">
        <w:rPr>
          <w:rFonts w:asciiTheme="minorHAnsi" w:hAnsiTheme="minorHAnsi"/>
          <w:spacing w:val="49"/>
          <w:highlight w:val="cyan"/>
          <w:u w:val="single"/>
        </w:rPr>
        <w:t xml:space="preserve"> </w:t>
      </w:r>
      <w:r w:rsidRPr="00675831">
        <w:rPr>
          <w:rFonts w:asciiTheme="minorHAnsi" w:hAnsiTheme="minorHAnsi"/>
          <w:highlight w:val="cyan"/>
          <w:u w:val="single"/>
        </w:rPr>
        <w:t>of</w:t>
      </w:r>
      <w:r w:rsidRPr="00675831">
        <w:rPr>
          <w:rFonts w:asciiTheme="minorHAnsi" w:hAnsiTheme="minorHAnsi"/>
          <w:spacing w:val="39"/>
          <w:highlight w:val="cyan"/>
          <w:u w:val="single"/>
        </w:rPr>
        <w:t xml:space="preserve"> </w:t>
      </w:r>
      <w:r w:rsidRPr="00675831">
        <w:rPr>
          <w:rFonts w:asciiTheme="minorHAnsi" w:hAnsiTheme="minorHAnsi"/>
          <w:highlight w:val="cyan"/>
          <w:u w:val="single"/>
        </w:rPr>
        <w:t>what</w:t>
      </w:r>
      <w:r w:rsidRPr="00675831">
        <w:rPr>
          <w:rFonts w:asciiTheme="minorHAnsi" w:hAnsiTheme="minorHAnsi"/>
          <w:spacing w:val="55"/>
          <w:highlight w:val="cyan"/>
          <w:u w:val="single"/>
        </w:rPr>
        <w:t xml:space="preserve"> </w:t>
      </w:r>
      <w:r w:rsidRPr="00675831">
        <w:rPr>
          <w:rFonts w:asciiTheme="minorHAnsi" w:hAnsiTheme="minorHAnsi"/>
          <w:highlight w:val="cyan"/>
          <w:u w:val="single"/>
        </w:rPr>
        <w:t>the</w:t>
      </w:r>
      <w:r w:rsidRPr="00675831">
        <w:rPr>
          <w:rFonts w:asciiTheme="minorHAnsi" w:hAnsiTheme="minorHAnsi"/>
          <w:spacing w:val="41"/>
          <w:highlight w:val="cyan"/>
          <w:u w:val="single"/>
        </w:rPr>
        <w:t xml:space="preserve"> </w:t>
      </w:r>
      <w:r w:rsidRPr="00675831">
        <w:rPr>
          <w:rFonts w:asciiTheme="minorHAnsi" w:hAnsiTheme="minorHAnsi"/>
          <w:highlight w:val="cyan"/>
          <w:u w:val="single"/>
        </w:rPr>
        <w:t>framers</w:t>
      </w:r>
      <w:r w:rsidRPr="00675831">
        <w:rPr>
          <w:rFonts w:asciiTheme="minorHAnsi" w:hAnsiTheme="minorHAnsi"/>
          <w:spacing w:val="41"/>
          <w:highlight w:val="cyan"/>
          <w:u w:val="single"/>
        </w:rPr>
        <w:t xml:space="preserve"> </w:t>
      </w:r>
      <w:r w:rsidRPr="00675831">
        <w:rPr>
          <w:rFonts w:asciiTheme="minorHAnsi" w:hAnsiTheme="minorHAnsi"/>
          <w:highlight w:val="cyan"/>
          <w:u w:val="single"/>
        </w:rPr>
        <w:t>of</w:t>
      </w:r>
      <w:r w:rsidRPr="00675831">
        <w:rPr>
          <w:rFonts w:asciiTheme="minorHAnsi" w:hAnsiTheme="minorHAnsi"/>
          <w:spacing w:val="40"/>
          <w:highlight w:val="cyan"/>
          <w:u w:val="single"/>
        </w:rPr>
        <w:t xml:space="preserve"> </w:t>
      </w:r>
      <w:r w:rsidRPr="00675831">
        <w:rPr>
          <w:rFonts w:asciiTheme="minorHAnsi" w:hAnsiTheme="minorHAnsi"/>
          <w:highlight w:val="cyan"/>
          <w:u w:val="single"/>
        </w:rPr>
        <w:t>the</w:t>
      </w:r>
      <w:r w:rsidRPr="00675831">
        <w:rPr>
          <w:rFonts w:asciiTheme="minorHAnsi" w:hAnsiTheme="minorHAnsi"/>
          <w:spacing w:val="35"/>
          <w:highlight w:val="cyan"/>
          <w:u w:val="single"/>
        </w:rPr>
        <w:t xml:space="preserve"> </w:t>
      </w:r>
      <w:r w:rsidRPr="00675831">
        <w:rPr>
          <w:rFonts w:asciiTheme="minorHAnsi" w:hAnsiTheme="minorHAnsi"/>
          <w:highlight w:val="cyan"/>
          <w:u w:val="single"/>
        </w:rPr>
        <w:t>Second</w:t>
      </w:r>
      <w:r w:rsidRPr="00675831">
        <w:rPr>
          <w:rFonts w:asciiTheme="minorHAnsi" w:hAnsiTheme="minorHAnsi"/>
          <w:spacing w:val="41"/>
          <w:highlight w:val="cyan"/>
          <w:u w:val="single"/>
        </w:rPr>
        <w:t xml:space="preserve"> </w:t>
      </w:r>
      <w:r w:rsidRPr="00675831">
        <w:rPr>
          <w:rFonts w:asciiTheme="minorHAnsi" w:hAnsiTheme="minorHAnsi"/>
          <w:highlight w:val="cyan"/>
          <w:u w:val="single"/>
        </w:rPr>
        <w:t>Amendment</w:t>
      </w:r>
      <w:r w:rsidRPr="00675831">
        <w:rPr>
          <w:rFonts w:asciiTheme="minorHAnsi" w:hAnsiTheme="minorHAnsi"/>
          <w:spacing w:val="8"/>
          <w:highlight w:val="cyan"/>
          <w:u w:val="single"/>
        </w:rPr>
        <w:t xml:space="preserve"> </w:t>
      </w:r>
      <w:r w:rsidRPr="00675831">
        <w:rPr>
          <w:rFonts w:asciiTheme="minorHAnsi" w:hAnsiTheme="minorHAnsi"/>
          <w:highlight w:val="cyan"/>
          <w:u w:val="single"/>
        </w:rPr>
        <w:t>understood:</w:t>
      </w:r>
      <w:r w:rsidRPr="00675831">
        <w:rPr>
          <w:rFonts w:asciiTheme="minorHAnsi" w:hAnsiTheme="minorHAnsi"/>
          <w:spacing w:val="51"/>
          <w:highlight w:val="cyan"/>
          <w:u w:val="single"/>
        </w:rPr>
        <w:t xml:space="preserve"> </w:t>
      </w:r>
      <w:r w:rsidRPr="00675831">
        <w:rPr>
          <w:rFonts w:asciiTheme="minorHAnsi" w:hAnsiTheme="minorHAnsi"/>
          <w:highlight w:val="cyan"/>
          <w:u w:val="single"/>
        </w:rPr>
        <w:t>that</w:t>
      </w:r>
      <w:r w:rsidRPr="00675831">
        <w:rPr>
          <w:rFonts w:asciiTheme="minorHAnsi" w:hAnsiTheme="minorHAnsi"/>
          <w:spacing w:val="52"/>
          <w:highlight w:val="cyan"/>
          <w:u w:val="single"/>
        </w:rPr>
        <w:t xml:space="preserve"> </w:t>
      </w:r>
      <w:r w:rsidRPr="00675831">
        <w:rPr>
          <w:rFonts w:asciiTheme="minorHAnsi" w:hAnsiTheme="minorHAnsi"/>
          <w:highlight w:val="cyan"/>
          <w:u w:val="single"/>
        </w:rPr>
        <w:t>it</w:t>
      </w:r>
      <w:r w:rsidRPr="00675831">
        <w:rPr>
          <w:rFonts w:asciiTheme="minorHAnsi" w:hAnsiTheme="minorHAnsi"/>
          <w:spacing w:val="41"/>
          <w:highlight w:val="cyan"/>
          <w:u w:val="single"/>
        </w:rPr>
        <w:t xml:space="preserve"> </w:t>
      </w:r>
      <w:r w:rsidRPr="00675831">
        <w:rPr>
          <w:rFonts w:asciiTheme="minorHAnsi" w:hAnsiTheme="minorHAnsi"/>
          <w:highlight w:val="cyan"/>
          <w:u w:val="single"/>
        </w:rPr>
        <w:t>is</w:t>
      </w:r>
      <w:r w:rsidRPr="00675831">
        <w:rPr>
          <w:rFonts w:asciiTheme="minorHAnsi" w:hAnsiTheme="minorHAnsi"/>
          <w:w w:val="99"/>
          <w:highlight w:val="cyan"/>
          <w:u w:val="single"/>
        </w:rPr>
        <w:t xml:space="preserve"> </w:t>
      </w:r>
      <w:r w:rsidRPr="00675831">
        <w:rPr>
          <w:rFonts w:asciiTheme="minorHAnsi" w:hAnsiTheme="minorHAnsi"/>
          <w:highlight w:val="cyan"/>
          <w:u w:val="single"/>
        </w:rPr>
        <w:t>unwise</w:t>
      </w:r>
      <w:r w:rsidRPr="00675831">
        <w:rPr>
          <w:rFonts w:asciiTheme="minorHAnsi" w:hAnsiTheme="minorHAnsi"/>
          <w:spacing w:val="36"/>
          <w:highlight w:val="cyan"/>
          <w:u w:val="single"/>
        </w:rPr>
        <w:t xml:space="preserve"> </w:t>
      </w:r>
      <w:r w:rsidRPr="00675831">
        <w:rPr>
          <w:rFonts w:asciiTheme="minorHAnsi" w:hAnsiTheme="minorHAnsi"/>
          <w:highlight w:val="cyan"/>
          <w:u w:val="single"/>
        </w:rPr>
        <w:t>to</w:t>
      </w:r>
      <w:r w:rsidRPr="00675831">
        <w:rPr>
          <w:rFonts w:asciiTheme="minorHAnsi" w:hAnsiTheme="minorHAnsi"/>
          <w:spacing w:val="31"/>
          <w:highlight w:val="cyan"/>
          <w:u w:val="single"/>
        </w:rPr>
        <w:t xml:space="preserve"> </w:t>
      </w:r>
      <w:r w:rsidRPr="00675831">
        <w:rPr>
          <w:rFonts w:asciiTheme="minorHAnsi" w:hAnsiTheme="minorHAnsi"/>
          <w:highlight w:val="cyan"/>
          <w:u w:val="single"/>
        </w:rPr>
        <w:t>place</w:t>
      </w:r>
      <w:r w:rsidRPr="00675831">
        <w:rPr>
          <w:rFonts w:asciiTheme="minorHAnsi" w:hAnsiTheme="minorHAnsi"/>
          <w:spacing w:val="37"/>
          <w:highlight w:val="cyan"/>
          <w:u w:val="single"/>
        </w:rPr>
        <w:t xml:space="preserve"> </w:t>
      </w:r>
      <w:r w:rsidRPr="00675831">
        <w:rPr>
          <w:rFonts w:asciiTheme="minorHAnsi" w:hAnsiTheme="minorHAnsi"/>
          <w:highlight w:val="cyan"/>
          <w:u w:val="single"/>
        </w:rPr>
        <w:t>the</w:t>
      </w:r>
      <w:r w:rsidRPr="00675831">
        <w:rPr>
          <w:rFonts w:asciiTheme="minorHAnsi" w:hAnsiTheme="minorHAnsi"/>
          <w:spacing w:val="29"/>
          <w:highlight w:val="cyan"/>
          <w:u w:val="single"/>
        </w:rPr>
        <w:t xml:space="preserve"> </w:t>
      </w:r>
      <w:r w:rsidRPr="00675831">
        <w:rPr>
          <w:rFonts w:asciiTheme="minorHAnsi" w:hAnsiTheme="minorHAnsi"/>
          <w:highlight w:val="cyan"/>
          <w:u w:val="single"/>
        </w:rPr>
        <w:t>means</w:t>
      </w:r>
      <w:r w:rsidRPr="00675831">
        <w:rPr>
          <w:rFonts w:asciiTheme="minorHAnsi" w:hAnsiTheme="minorHAnsi"/>
          <w:spacing w:val="36"/>
          <w:highlight w:val="cyan"/>
          <w:u w:val="single"/>
        </w:rPr>
        <w:t xml:space="preserve"> </w:t>
      </w:r>
      <w:r w:rsidRPr="00675831">
        <w:rPr>
          <w:rFonts w:asciiTheme="minorHAnsi" w:hAnsiTheme="minorHAnsi"/>
          <w:highlight w:val="cyan"/>
          <w:u w:val="single"/>
        </w:rPr>
        <w:t>of</w:t>
      </w:r>
      <w:r w:rsidRPr="00675831">
        <w:rPr>
          <w:rFonts w:asciiTheme="minorHAnsi" w:hAnsiTheme="minorHAnsi"/>
          <w:spacing w:val="25"/>
          <w:highlight w:val="cyan"/>
          <w:u w:val="single"/>
        </w:rPr>
        <w:t xml:space="preserve"> </w:t>
      </w:r>
      <w:r w:rsidRPr="00675831">
        <w:rPr>
          <w:rFonts w:asciiTheme="minorHAnsi" w:hAnsiTheme="minorHAnsi"/>
          <w:highlight w:val="cyan"/>
          <w:u w:val="single"/>
        </w:rPr>
        <w:t>protection</w:t>
      </w:r>
      <w:r w:rsidRPr="00675831">
        <w:rPr>
          <w:rFonts w:asciiTheme="minorHAnsi" w:hAnsiTheme="minorHAnsi"/>
          <w:spacing w:val="57"/>
          <w:highlight w:val="cyan"/>
          <w:u w:val="single"/>
        </w:rPr>
        <w:t xml:space="preserve"> </w:t>
      </w:r>
      <w:r w:rsidRPr="00675831">
        <w:rPr>
          <w:rFonts w:asciiTheme="minorHAnsi" w:hAnsiTheme="minorHAnsi"/>
          <w:highlight w:val="cyan"/>
          <w:u w:val="single"/>
        </w:rPr>
        <w:t>totally</w:t>
      </w:r>
      <w:r w:rsidRPr="00675831">
        <w:rPr>
          <w:rFonts w:asciiTheme="minorHAnsi" w:hAnsiTheme="minorHAnsi"/>
          <w:spacing w:val="36"/>
          <w:highlight w:val="cyan"/>
          <w:u w:val="single"/>
        </w:rPr>
        <w:t xml:space="preserve"> </w:t>
      </w:r>
      <w:r w:rsidRPr="00675831">
        <w:rPr>
          <w:rFonts w:asciiTheme="minorHAnsi" w:hAnsiTheme="minorHAnsi"/>
          <w:highlight w:val="cyan"/>
          <w:u w:val="single"/>
        </w:rPr>
        <w:t>in</w:t>
      </w:r>
      <w:r w:rsidRPr="00675831">
        <w:rPr>
          <w:rFonts w:asciiTheme="minorHAnsi" w:hAnsiTheme="minorHAnsi"/>
          <w:spacing w:val="27"/>
          <w:highlight w:val="cyan"/>
          <w:u w:val="single"/>
        </w:rPr>
        <w:t xml:space="preserve"> </w:t>
      </w:r>
      <w:r w:rsidRPr="00675831">
        <w:rPr>
          <w:rFonts w:asciiTheme="minorHAnsi" w:hAnsiTheme="minorHAnsi"/>
          <w:highlight w:val="cyan"/>
          <w:u w:val="single"/>
        </w:rPr>
        <w:t>the</w:t>
      </w:r>
      <w:r w:rsidRPr="00675831">
        <w:rPr>
          <w:rFonts w:asciiTheme="minorHAnsi" w:hAnsiTheme="minorHAnsi"/>
          <w:spacing w:val="22"/>
          <w:highlight w:val="cyan"/>
          <w:u w:val="single"/>
        </w:rPr>
        <w:t xml:space="preserve"> </w:t>
      </w:r>
      <w:r w:rsidRPr="00675831">
        <w:rPr>
          <w:rFonts w:asciiTheme="minorHAnsi" w:hAnsiTheme="minorHAnsi"/>
          <w:highlight w:val="cyan"/>
          <w:u w:val="single"/>
        </w:rPr>
        <w:t>hands</w:t>
      </w:r>
      <w:r w:rsidRPr="00675831">
        <w:rPr>
          <w:rFonts w:asciiTheme="minorHAnsi" w:hAnsiTheme="minorHAnsi"/>
          <w:spacing w:val="30"/>
          <w:highlight w:val="cyan"/>
          <w:u w:val="single"/>
        </w:rPr>
        <w:t xml:space="preserve"> </w:t>
      </w:r>
      <w:r w:rsidRPr="00675831">
        <w:rPr>
          <w:rFonts w:asciiTheme="minorHAnsi" w:hAnsiTheme="minorHAnsi"/>
          <w:highlight w:val="cyan"/>
          <w:u w:val="single"/>
        </w:rPr>
        <w:t>of</w:t>
      </w:r>
      <w:r w:rsidRPr="00675831">
        <w:rPr>
          <w:rFonts w:asciiTheme="minorHAnsi" w:hAnsiTheme="minorHAnsi"/>
          <w:spacing w:val="28"/>
          <w:highlight w:val="cyan"/>
          <w:u w:val="single"/>
        </w:rPr>
        <w:t xml:space="preserve"> </w:t>
      </w:r>
      <w:r w:rsidRPr="00675831">
        <w:rPr>
          <w:rFonts w:asciiTheme="minorHAnsi" w:hAnsiTheme="minorHAnsi"/>
          <w:highlight w:val="cyan"/>
          <w:u w:val="single"/>
        </w:rPr>
        <w:t>the</w:t>
      </w:r>
      <w:r w:rsidRPr="00675831">
        <w:rPr>
          <w:rFonts w:asciiTheme="minorHAnsi" w:hAnsiTheme="minorHAnsi"/>
          <w:spacing w:val="21"/>
          <w:highlight w:val="cyan"/>
          <w:u w:val="single"/>
        </w:rPr>
        <w:t xml:space="preserve"> </w:t>
      </w:r>
      <w:r w:rsidRPr="00675831">
        <w:rPr>
          <w:rFonts w:asciiTheme="minorHAnsi" w:hAnsiTheme="minorHAnsi"/>
          <w:highlight w:val="cyan"/>
          <w:u w:val="single"/>
        </w:rPr>
        <w:t>state,</w:t>
      </w:r>
      <w:r w:rsidRPr="00675831">
        <w:rPr>
          <w:rFonts w:asciiTheme="minorHAnsi" w:hAnsiTheme="minorHAnsi"/>
          <w:spacing w:val="27"/>
          <w:highlight w:val="cyan"/>
          <w:u w:val="single"/>
        </w:rPr>
        <w:t xml:space="preserve"> </w:t>
      </w:r>
      <w:r w:rsidRPr="00675831">
        <w:rPr>
          <w:rFonts w:asciiTheme="minorHAnsi" w:hAnsiTheme="minorHAnsi"/>
          <w:highlight w:val="cyan"/>
          <w:u w:val="single"/>
        </w:rPr>
        <w:t>and that</w:t>
      </w:r>
      <w:r w:rsidRPr="00675831">
        <w:rPr>
          <w:rFonts w:asciiTheme="minorHAnsi" w:hAnsiTheme="minorHAnsi"/>
          <w:spacing w:val="46"/>
          <w:highlight w:val="cyan"/>
          <w:u w:val="single"/>
        </w:rPr>
        <w:t xml:space="preserve"> </w:t>
      </w:r>
      <w:r w:rsidRPr="00675831">
        <w:rPr>
          <w:rFonts w:asciiTheme="minorHAnsi" w:hAnsiTheme="minorHAnsi"/>
          <w:highlight w:val="cyan"/>
          <w:u w:val="single"/>
        </w:rPr>
        <w:t>self-defense</w:t>
      </w:r>
      <w:r w:rsidRPr="00675831">
        <w:rPr>
          <w:rFonts w:asciiTheme="minorHAnsi" w:hAnsiTheme="minorHAnsi"/>
          <w:spacing w:val="40"/>
          <w:highlight w:val="cyan"/>
          <w:u w:val="single"/>
        </w:rPr>
        <w:t xml:space="preserve"> </w:t>
      </w:r>
      <w:r w:rsidRPr="00675831">
        <w:rPr>
          <w:rFonts w:asciiTheme="minorHAnsi" w:hAnsiTheme="minorHAnsi"/>
          <w:highlight w:val="cyan"/>
          <w:u w:val="single"/>
        </w:rPr>
        <w:t>is</w:t>
      </w:r>
      <w:r w:rsidRPr="00675831">
        <w:rPr>
          <w:rFonts w:asciiTheme="minorHAnsi" w:hAnsiTheme="minorHAnsi"/>
          <w:spacing w:val="32"/>
          <w:highlight w:val="cyan"/>
          <w:u w:val="single"/>
        </w:rPr>
        <w:t xml:space="preserve"> </w:t>
      </w:r>
      <w:r w:rsidRPr="00675831">
        <w:rPr>
          <w:rFonts w:asciiTheme="minorHAnsi" w:hAnsiTheme="minorHAnsi"/>
          <w:highlight w:val="cyan"/>
          <w:u w:val="single"/>
        </w:rPr>
        <w:t>also</w:t>
      </w:r>
      <w:r w:rsidRPr="00675831">
        <w:rPr>
          <w:rFonts w:asciiTheme="minorHAnsi" w:hAnsiTheme="minorHAnsi"/>
          <w:spacing w:val="28"/>
          <w:highlight w:val="cyan"/>
          <w:u w:val="single"/>
        </w:rPr>
        <w:t xml:space="preserve"> </w:t>
      </w:r>
      <w:r w:rsidRPr="00675831">
        <w:rPr>
          <w:rFonts w:asciiTheme="minorHAnsi" w:hAnsiTheme="minorHAnsi"/>
          <w:highlight w:val="cyan"/>
          <w:u w:val="single"/>
        </w:rPr>
        <w:t>a</w:t>
      </w:r>
      <w:r w:rsidRPr="00675831">
        <w:rPr>
          <w:rFonts w:asciiTheme="minorHAnsi" w:hAnsiTheme="minorHAnsi"/>
          <w:spacing w:val="26"/>
          <w:highlight w:val="cyan"/>
          <w:u w:val="single"/>
        </w:rPr>
        <w:t xml:space="preserve"> </w:t>
      </w:r>
      <w:r w:rsidRPr="00675831">
        <w:rPr>
          <w:rFonts w:asciiTheme="minorHAnsi" w:hAnsiTheme="minorHAnsi"/>
          <w:highlight w:val="cyan"/>
          <w:u w:val="single"/>
        </w:rPr>
        <w:t>civil</w:t>
      </w:r>
      <w:r w:rsidRPr="00675831">
        <w:rPr>
          <w:rFonts w:asciiTheme="minorHAnsi" w:hAnsiTheme="minorHAnsi"/>
          <w:spacing w:val="36"/>
          <w:highlight w:val="cyan"/>
          <w:u w:val="single"/>
        </w:rPr>
        <w:t xml:space="preserve"> </w:t>
      </w:r>
      <w:r w:rsidRPr="00675831">
        <w:rPr>
          <w:rFonts w:asciiTheme="minorHAnsi" w:hAnsiTheme="minorHAnsi"/>
          <w:highlight w:val="cyan"/>
          <w:u w:val="single"/>
        </w:rPr>
        <w:t>right.</w:t>
      </w:r>
    </w:p>
    <w:p w:rsidR="003B4D0C" w:rsidRDefault="003B4D0C" w:rsidP="003B4D0C">
      <w:pPr>
        <w:pStyle w:val="Heading3"/>
      </w:pPr>
      <w:r>
        <w:t>Impacts</w:t>
      </w:r>
    </w:p>
    <w:p w:rsidR="003B4D0C" w:rsidRPr="00675831" w:rsidRDefault="003B4D0C" w:rsidP="003B4D0C">
      <w:pPr>
        <w:pStyle w:val="Heading4"/>
        <w:rPr>
          <w:rFonts w:asciiTheme="minorHAnsi" w:hAnsiTheme="minorHAnsi"/>
        </w:rPr>
      </w:pPr>
      <w:r>
        <w:rPr>
          <w:rFonts w:asciiTheme="minorHAnsi" w:hAnsiTheme="minorHAnsi"/>
        </w:rPr>
        <w:t xml:space="preserve">Impact: </w:t>
      </w:r>
      <w:r w:rsidRPr="00675831">
        <w:rPr>
          <w:rFonts w:asciiTheme="minorHAnsi" w:hAnsiTheme="minorHAnsi"/>
        </w:rPr>
        <w:t xml:space="preserve">Civil rights progression for blacks happened since black people were armed- gun control denies protection and a level of intimidation black people need to not be taken advantage of by whites. </w:t>
      </w:r>
    </w:p>
    <w:p w:rsidR="003B4D0C" w:rsidRPr="00675831" w:rsidRDefault="003B4D0C" w:rsidP="003B4D0C">
      <w:pPr>
        <w:rPr>
          <w:rFonts w:asciiTheme="minorHAnsi" w:hAnsiTheme="minorHAnsi"/>
        </w:rPr>
      </w:pPr>
      <w:r w:rsidRPr="00675831">
        <w:rPr>
          <w:rFonts w:asciiTheme="minorHAnsi" w:hAnsiTheme="minorHAnsi"/>
        </w:rPr>
        <w:t xml:space="preserve">John </w:t>
      </w:r>
      <w:r w:rsidRPr="00675831">
        <w:rPr>
          <w:rFonts w:asciiTheme="minorHAnsi" w:hAnsiTheme="minorHAnsi"/>
          <w:b/>
          <w:sz w:val="26"/>
          <w:szCs w:val="26"/>
        </w:rPr>
        <w:t xml:space="preserve">Blake </w:t>
      </w:r>
      <w:r w:rsidRPr="00675831">
        <w:rPr>
          <w:rFonts w:asciiTheme="minorHAnsi" w:hAnsiTheme="minorHAnsi"/>
          <w:i/>
          <w:sz w:val="16"/>
          <w:szCs w:val="16"/>
        </w:rPr>
        <w:t>Does race shape Americans’ passion for guns?</w:t>
      </w:r>
      <w:r w:rsidRPr="00675831">
        <w:rPr>
          <w:rFonts w:asciiTheme="minorHAnsi" w:hAnsiTheme="minorHAnsi"/>
        </w:rPr>
        <w:t xml:space="preserve"> </w:t>
      </w:r>
      <w:r w:rsidRPr="00675831">
        <w:rPr>
          <w:rFonts w:asciiTheme="minorHAnsi" w:hAnsiTheme="minorHAnsi"/>
          <w:sz w:val="16"/>
          <w:szCs w:val="16"/>
        </w:rPr>
        <w:t>John Blake is a native of Baltimore, Maryland. He writes about race, religion, politics, and other assorted topics. CNN Enterprise writer/producer October 12, 20</w:t>
      </w:r>
      <w:r w:rsidRPr="00675831">
        <w:rPr>
          <w:rFonts w:asciiTheme="minorHAnsi" w:hAnsiTheme="minorHAnsi"/>
          <w:b/>
          <w:sz w:val="26"/>
          <w:szCs w:val="26"/>
        </w:rPr>
        <w:t>14</w:t>
      </w:r>
    </w:p>
    <w:p w:rsidR="003B4D0C" w:rsidRPr="00675831" w:rsidRDefault="003B4D0C" w:rsidP="003B4D0C">
      <w:pPr>
        <w:pStyle w:val="yiv363748454msonormal"/>
        <w:spacing w:before="0" w:beforeAutospacing="0" w:after="0" w:afterAutospacing="0" w:line="288" w:lineRule="atLeast"/>
        <w:rPr>
          <w:rFonts w:asciiTheme="minorHAnsi" w:hAnsiTheme="minorHAnsi"/>
          <w:szCs w:val="24"/>
          <w:shd w:val="clear" w:color="auto" w:fill="FFFFFF"/>
        </w:rPr>
      </w:pPr>
      <w:r w:rsidRPr="00675831">
        <w:rPr>
          <w:rFonts w:asciiTheme="minorHAnsi" w:hAnsiTheme="minorHAnsi"/>
          <w:sz w:val="16"/>
          <w:szCs w:val="16"/>
        </w:rPr>
        <w:t>It's a mistake to think that our gun culture is lily-white, historians say.</w:t>
      </w:r>
      <w:r w:rsidRPr="00675831">
        <w:rPr>
          <w:rFonts w:asciiTheme="minorHAnsi" w:hAnsiTheme="minorHAnsi"/>
          <w:szCs w:val="24"/>
        </w:rPr>
        <w:t xml:space="preserve"> </w:t>
      </w:r>
      <w:r w:rsidRPr="005A1633">
        <w:rPr>
          <w:rFonts w:asciiTheme="minorHAnsi" w:hAnsiTheme="minorHAnsi"/>
          <w:b/>
          <w:szCs w:val="24"/>
          <w:u w:val="single"/>
        </w:rPr>
        <w:t xml:space="preserve">Contemporary blacks may be some of the strongest supporters of gun control, but </w:t>
      </w:r>
      <w:r w:rsidRPr="00675831">
        <w:rPr>
          <w:rFonts w:asciiTheme="minorHAnsi" w:hAnsiTheme="minorHAnsi"/>
          <w:b/>
          <w:szCs w:val="24"/>
          <w:highlight w:val="cyan"/>
          <w:u w:val="single"/>
        </w:rPr>
        <w:t>the black community has a strong gun rights tradition, particularly in the South. Guns helped spawn the civil rights movement</w:t>
      </w:r>
      <w:r w:rsidRPr="00675831">
        <w:rPr>
          <w:rFonts w:asciiTheme="minorHAnsi" w:hAnsiTheme="minorHAnsi"/>
          <w:b/>
          <w:szCs w:val="24"/>
          <w:u w:val="single"/>
        </w:rPr>
        <w:t xml:space="preserve">, </w:t>
      </w:r>
      <w:r w:rsidRPr="00675831">
        <w:rPr>
          <w:rFonts w:asciiTheme="minorHAnsi" w:hAnsiTheme="minorHAnsi"/>
          <w:sz w:val="16"/>
          <w:szCs w:val="16"/>
        </w:rPr>
        <w:t xml:space="preserve">says </w:t>
      </w:r>
      <w:proofErr w:type="spellStart"/>
      <w:r w:rsidRPr="00675831">
        <w:rPr>
          <w:rFonts w:asciiTheme="minorHAnsi" w:hAnsiTheme="minorHAnsi"/>
          <w:sz w:val="16"/>
          <w:szCs w:val="16"/>
        </w:rPr>
        <w:t>Cottrol</w:t>
      </w:r>
      <w:proofErr w:type="spellEnd"/>
      <w:r w:rsidRPr="00675831">
        <w:rPr>
          <w:rFonts w:asciiTheme="minorHAnsi" w:hAnsiTheme="minorHAnsi"/>
          <w:sz w:val="16"/>
          <w:szCs w:val="16"/>
        </w:rPr>
        <w:t>, the history professor at George Washington University.</w:t>
      </w:r>
      <w:r w:rsidRPr="00675831">
        <w:rPr>
          <w:rFonts w:asciiTheme="minorHAnsi" w:hAnsiTheme="minorHAnsi"/>
          <w:szCs w:val="24"/>
        </w:rPr>
        <w:t xml:space="preserve"> </w:t>
      </w:r>
      <w:r w:rsidRPr="00675831">
        <w:rPr>
          <w:rFonts w:asciiTheme="minorHAnsi" w:hAnsiTheme="minorHAnsi"/>
          <w:b/>
          <w:szCs w:val="24"/>
          <w:highlight w:val="cyan"/>
          <w:u w:val="single"/>
        </w:rPr>
        <w:t>White vigilantes who tried to attack black communities were met at times by gunfire</w:t>
      </w:r>
      <w:r w:rsidRPr="00675831">
        <w:rPr>
          <w:rFonts w:asciiTheme="minorHAnsi" w:hAnsiTheme="minorHAnsi"/>
          <w:b/>
          <w:szCs w:val="24"/>
          <w:u w:val="single"/>
        </w:rPr>
        <w:t xml:space="preserve">. </w:t>
      </w:r>
      <w:r w:rsidRPr="00675831">
        <w:rPr>
          <w:rFonts w:asciiTheme="minorHAnsi" w:hAnsiTheme="minorHAnsi"/>
          <w:sz w:val="16"/>
          <w:szCs w:val="16"/>
        </w:rPr>
        <w:t xml:space="preserve">The Deacons for Self-Defense, an armed black group, protected civil rights activists, says </w:t>
      </w:r>
      <w:proofErr w:type="spellStart"/>
      <w:r w:rsidRPr="00675831">
        <w:rPr>
          <w:rFonts w:asciiTheme="minorHAnsi" w:hAnsiTheme="minorHAnsi"/>
          <w:sz w:val="16"/>
          <w:szCs w:val="16"/>
        </w:rPr>
        <w:t>Cottrol</w:t>
      </w:r>
      <w:proofErr w:type="spellEnd"/>
      <w:r w:rsidRPr="00675831">
        <w:rPr>
          <w:rFonts w:asciiTheme="minorHAnsi" w:hAnsiTheme="minorHAnsi"/>
          <w:sz w:val="16"/>
          <w:szCs w:val="16"/>
        </w:rPr>
        <w:t>, author of "The Long, Lingering Shadow: Slavery, Race and Law in the American Hemisphere.</w:t>
      </w:r>
      <w:r w:rsidRPr="00675831">
        <w:rPr>
          <w:rFonts w:asciiTheme="minorHAnsi" w:hAnsiTheme="minorHAnsi"/>
          <w:szCs w:val="24"/>
        </w:rPr>
        <w:t xml:space="preserve">" </w:t>
      </w:r>
      <w:r w:rsidRPr="00675831">
        <w:rPr>
          <w:rFonts w:asciiTheme="minorHAnsi" w:hAnsiTheme="minorHAnsi"/>
          <w:b/>
          <w:szCs w:val="24"/>
          <w:highlight w:val="cyan"/>
          <w:u w:val="single"/>
        </w:rPr>
        <w:t>Southern blacks in particular recognized the value of owning guns because they couldn't depend on anyone else to protect them during a time when the sheriff could be a member of the Klan,</w:t>
      </w:r>
      <w:r w:rsidRPr="00675831">
        <w:rPr>
          <w:rFonts w:asciiTheme="minorHAnsi" w:hAnsiTheme="minorHAnsi"/>
          <w:szCs w:val="24"/>
        </w:rPr>
        <w:t xml:space="preserve"> </w:t>
      </w:r>
      <w:r w:rsidRPr="00675831">
        <w:rPr>
          <w:rFonts w:asciiTheme="minorHAnsi" w:hAnsiTheme="minorHAnsi"/>
          <w:sz w:val="16"/>
          <w:szCs w:val="16"/>
        </w:rPr>
        <w:t>historians say.</w:t>
      </w:r>
      <w:r w:rsidRPr="00675831">
        <w:rPr>
          <w:rFonts w:asciiTheme="minorHAnsi" w:hAnsiTheme="minorHAnsi"/>
          <w:szCs w:val="24"/>
        </w:rPr>
        <w:t xml:space="preserve"> </w:t>
      </w:r>
      <w:r w:rsidRPr="00675831">
        <w:rPr>
          <w:rFonts w:asciiTheme="minorHAnsi" w:hAnsiTheme="minorHAnsi"/>
          <w:b/>
          <w:szCs w:val="24"/>
          <w:u w:val="single"/>
        </w:rPr>
        <w:t>"</w:t>
      </w:r>
      <w:r w:rsidRPr="00675831">
        <w:rPr>
          <w:rFonts w:asciiTheme="minorHAnsi" w:hAnsiTheme="minorHAnsi"/>
          <w:b/>
          <w:szCs w:val="24"/>
          <w:highlight w:val="cyan"/>
          <w:u w:val="single"/>
        </w:rPr>
        <w:t>The civil rights movement was made possible because the Klan knew that black communities were armed,"</w:t>
      </w:r>
      <w:r w:rsidRPr="00675831">
        <w:rPr>
          <w:rFonts w:asciiTheme="minorHAnsi" w:hAnsiTheme="minorHAnsi"/>
          <w:szCs w:val="24"/>
        </w:rPr>
        <w:t xml:space="preserve"> </w:t>
      </w:r>
      <w:proofErr w:type="spellStart"/>
      <w:r w:rsidRPr="00675831">
        <w:rPr>
          <w:rFonts w:asciiTheme="minorHAnsi" w:hAnsiTheme="minorHAnsi"/>
          <w:sz w:val="16"/>
          <w:szCs w:val="16"/>
        </w:rPr>
        <w:t>Cottrol</w:t>
      </w:r>
      <w:proofErr w:type="spellEnd"/>
      <w:r w:rsidRPr="00675831">
        <w:rPr>
          <w:rFonts w:asciiTheme="minorHAnsi" w:hAnsiTheme="minorHAnsi"/>
          <w:sz w:val="16"/>
          <w:szCs w:val="16"/>
        </w:rPr>
        <w:t xml:space="preserve"> says</w:t>
      </w:r>
    </w:p>
    <w:p w:rsidR="003B4D0C" w:rsidRPr="000D1988" w:rsidRDefault="003B4D0C" w:rsidP="003B4D0C">
      <w:pPr>
        <w:pStyle w:val="Heading4"/>
        <w:rPr>
          <w:rFonts w:asciiTheme="minorHAnsi" w:eastAsia="Calibri" w:hAnsiTheme="minorHAnsi"/>
        </w:rPr>
      </w:pPr>
      <w:r w:rsidRPr="000D1988">
        <w:rPr>
          <w:rFonts w:asciiTheme="minorHAnsi" w:eastAsia="Calibri" w:hAnsiTheme="minorHAnsi"/>
        </w:rPr>
        <w:t xml:space="preserve">And this abstraction allows us to assume racist entities will somehow act justly rather than looking to how they have historically acted. </w:t>
      </w:r>
      <w:r w:rsidRPr="000D1988">
        <w:rPr>
          <w:rFonts w:asciiTheme="minorHAnsi" w:eastAsia="MS Gothic" w:hAnsiTheme="minorHAnsi"/>
          <w:b w:val="0"/>
          <w:iCs w:val="0"/>
          <w:sz w:val="16"/>
          <w:szCs w:val="16"/>
        </w:rPr>
        <w:t xml:space="preserve">Tommy </w:t>
      </w:r>
      <w:r w:rsidRPr="000D1988">
        <w:rPr>
          <w:rFonts w:asciiTheme="minorHAnsi" w:eastAsia="MS Gothic" w:hAnsiTheme="minorHAnsi"/>
          <w:iCs w:val="0"/>
          <w:szCs w:val="26"/>
        </w:rPr>
        <w:t>Curry</w:t>
      </w:r>
      <w:r w:rsidRPr="000D1988">
        <w:rPr>
          <w:rFonts w:asciiTheme="minorHAnsi" w:eastAsia="MS Gothic" w:hAnsiTheme="minorHAnsi"/>
          <w:b w:val="0"/>
          <w:iCs w:val="0"/>
          <w:szCs w:val="26"/>
        </w:rPr>
        <w:t xml:space="preserve"> </w:t>
      </w:r>
      <w:r w:rsidRPr="000D1988">
        <w:rPr>
          <w:rFonts w:asciiTheme="minorHAnsi" w:eastAsia="MS Gothic" w:hAnsiTheme="minorHAnsi"/>
          <w:b w:val="0"/>
          <w:iCs w:val="0"/>
          <w:sz w:val="16"/>
          <w:szCs w:val="16"/>
        </w:rPr>
        <w:t xml:space="preserve">writes:  </w:t>
      </w:r>
      <w:r w:rsidRPr="000D1988">
        <w:rPr>
          <w:rFonts w:asciiTheme="minorHAnsi" w:eastAsia="Calibri" w:hAnsiTheme="minorHAnsi"/>
          <w:b w:val="0"/>
          <w:bCs/>
          <w:sz w:val="16"/>
          <w:szCs w:val="16"/>
        </w:rPr>
        <w:t>Curry,</w:t>
      </w:r>
      <w:r w:rsidRPr="000D1988">
        <w:rPr>
          <w:rFonts w:asciiTheme="minorHAnsi" w:eastAsia="Calibri" w:hAnsiTheme="minorHAnsi"/>
          <w:b w:val="0"/>
          <w:bCs/>
          <w:sz w:val="18"/>
        </w:rPr>
        <w:t xml:space="preserve"> Tommy J. [doctor in Associate Professor of Philosophy, Affiliated Professor of Africana Studies, Texas A &amp; M University] In the Fiat of Dreams: The Delusional Allure of Hope, the Reality of Anti-Black Violence and the Demands of the Anti-Ethical. 20</w:t>
      </w:r>
      <w:r w:rsidRPr="000D1988">
        <w:rPr>
          <w:rFonts w:asciiTheme="minorHAnsi" w:eastAsia="Calibri" w:hAnsiTheme="minorHAnsi"/>
          <w:bCs/>
          <w:szCs w:val="26"/>
        </w:rPr>
        <w:t>13</w:t>
      </w:r>
      <w:r w:rsidRPr="000D1988">
        <w:rPr>
          <w:rFonts w:asciiTheme="minorHAnsi" w:eastAsia="Calibri" w:hAnsiTheme="minorHAnsi"/>
          <w:b w:val="0"/>
          <w:bCs/>
          <w:sz w:val="18"/>
        </w:rPr>
        <w:t>. SPHS//SS</w:t>
      </w:r>
    </w:p>
    <w:p w:rsidR="003B4D0C" w:rsidRPr="00956646" w:rsidRDefault="003B4D0C" w:rsidP="003B4D0C">
      <w:pPr>
        <w:rPr>
          <w:rFonts w:asciiTheme="minorHAnsi" w:eastAsia="Calibri" w:hAnsiTheme="minorHAnsi"/>
          <w:b/>
        </w:rPr>
      </w:pPr>
      <w:r w:rsidRPr="000D1988">
        <w:rPr>
          <w:rFonts w:asciiTheme="minorHAnsi" w:eastAsia="Calibri" w:hAnsiTheme="minorHAnsi"/>
          <w:b/>
          <w:highlight w:val="cyan"/>
          <w:u w:val="single"/>
        </w:rPr>
        <w:t>Traditionally we have taken ethics to be</w:t>
      </w:r>
      <w:r w:rsidRPr="000D1988">
        <w:rPr>
          <w:rFonts w:asciiTheme="minorHAnsi" w:eastAsia="Calibri" w:hAnsiTheme="minorHAnsi"/>
        </w:rPr>
        <w:t>, as Henry Sidgwick’s claims, "</w:t>
      </w:r>
      <w:r w:rsidRPr="000D1988">
        <w:rPr>
          <w:rFonts w:asciiTheme="minorHAnsi" w:eastAsia="Calibri" w:hAnsiTheme="minorHAnsi"/>
          <w:b/>
          <w:highlight w:val="cyan"/>
          <w:u w:val="single"/>
        </w:rPr>
        <w:t>any rational procedure by which we determine what individual human beings 'ought'—or what is right for them</w:t>
      </w:r>
      <w:r w:rsidRPr="000D1988">
        <w:rPr>
          <w:rFonts w:asciiTheme="minorHAnsi" w:eastAsia="Calibri" w:hAnsiTheme="minorHAnsi"/>
        </w:rPr>
        <w:t xml:space="preserve">—or to seek to realize by voluntary </w:t>
      </w:r>
      <w:proofErr w:type="spellStart"/>
      <w:r w:rsidRPr="000D1988">
        <w:rPr>
          <w:rFonts w:asciiTheme="minorHAnsi" w:eastAsia="Calibri" w:hAnsiTheme="minorHAnsi"/>
        </w:rPr>
        <w:t>action.”</w:t>
      </w:r>
      <w:proofErr w:type="gramStart"/>
      <w:r w:rsidRPr="000D1988">
        <w:rPr>
          <w:rFonts w:asciiTheme="minorHAnsi" w:eastAsia="Calibri" w:hAnsiTheme="minorHAnsi"/>
        </w:rPr>
        <w:t>vii</w:t>
      </w:r>
      <w:proofErr w:type="spellEnd"/>
      <w:proofErr w:type="gramEnd"/>
      <w:r w:rsidRPr="000D1988">
        <w:rPr>
          <w:rFonts w:asciiTheme="minorHAnsi" w:eastAsia="Calibri" w:hAnsiTheme="minorHAnsi"/>
        </w:rPr>
        <w:t xml:space="preserve"> </w:t>
      </w:r>
      <w:r w:rsidRPr="000D1988">
        <w:rPr>
          <w:rFonts w:asciiTheme="minorHAnsi" w:eastAsia="Calibri" w:hAnsiTheme="minorHAnsi"/>
          <w:b/>
          <w:highlight w:val="cyan"/>
          <w:u w:val="single"/>
        </w:rPr>
        <w:t>This rational procedure is</w:t>
      </w:r>
      <w:r w:rsidRPr="000D1988">
        <w:rPr>
          <w:rFonts w:asciiTheme="minorHAnsi" w:eastAsia="Calibri" w:hAnsiTheme="minorHAnsi"/>
          <w:b/>
          <w:u w:val="single"/>
        </w:rPr>
        <w:t xml:space="preserve"> </w:t>
      </w:r>
      <w:r w:rsidRPr="000D1988">
        <w:rPr>
          <w:rFonts w:asciiTheme="minorHAnsi" w:eastAsia="Calibri" w:hAnsiTheme="minorHAnsi"/>
        </w:rPr>
        <w:t>however</w:t>
      </w:r>
      <w:r w:rsidRPr="000D1988">
        <w:rPr>
          <w:rFonts w:asciiTheme="minorHAnsi" w:eastAsia="Calibri" w:hAnsiTheme="minorHAnsi"/>
          <w:b/>
          <w:u w:val="single"/>
        </w:rPr>
        <w:t xml:space="preserve"> </w:t>
      </w:r>
      <w:r w:rsidRPr="000D1988">
        <w:rPr>
          <w:rFonts w:asciiTheme="minorHAnsi" w:eastAsia="Calibri" w:hAnsiTheme="minorHAnsi"/>
          <w:b/>
          <w:highlight w:val="cyan"/>
          <w:u w:val="single"/>
        </w:rPr>
        <w:t>at</w:t>
      </w:r>
      <w:r w:rsidRPr="000D1988">
        <w:rPr>
          <w:rFonts w:asciiTheme="minorHAnsi" w:eastAsia="Calibri" w:hAnsiTheme="minorHAnsi"/>
        </w:rPr>
        <w:t xml:space="preserve"> </w:t>
      </w:r>
      <w:r w:rsidRPr="000D1988">
        <w:rPr>
          <w:rFonts w:asciiTheme="minorHAnsi" w:eastAsia="Calibri" w:hAnsiTheme="minorHAnsi"/>
          <w:b/>
          <w:highlight w:val="cyan"/>
          <w:u w:val="single"/>
        </w:rPr>
        <w:t>odds with the empirical reality the ethical deliberation must concern itself with</w:t>
      </w:r>
      <w:r w:rsidRPr="000D1988">
        <w:rPr>
          <w:rFonts w:asciiTheme="minorHAnsi" w:eastAsia="Calibri" w:hAnsiTheme="minorHAnsi"/>
          <w:b/>
          <w:u w:val="single"/>
        </w:rPr>
        <w:t xml:space="preserve">. </w:t>
      </w:r>
      <w:r w:rsidRPr="000D1988">
        <w:rPr>
          <w:rFonts w:asciiTheme="minorHAnsi" w:eastAsia="Calibri" w:hAnsiTheme="minorHAnsi"/>
        </w:rPr>
        <w:t>To argue</w:t>
      </w:r>
      <w:r w:rsidRPr="000D1988">
        <w:rPr>
          <w:rFonts w:asciiTheme="minorHAnsi" w:eastAsia="Calibri" w:hAnsiTheme="minorHAnsi"/>
          <w:b/>
        </w:rPr>
        <w:t>,</w:t>
      </w:r>
      <w:r w:rsidRPr="000D1988">
        <w:rPr>
          <w:rFonts w:asciiTheme="minorHAnsi" w:eastAsia="Calibri" w:hAnsiTheme="minorHAnsi"/>
        </w:rPr>
        <w:t xml:space="preserve"> as is often done, that the government, its citizens, or white people should act justly, assumes that the possibility of how they could act defines their moral disposition.  If a white person could possibly not be racist, it does not mean that the possibility of not being racist, can be taken to mean that they are not racist. </w:t>
      </w:r>
      <w:r w:rsidRPr="000D1988">
        <w:rPr>
          <w:rFonts w:asciiTheme="minorHAnsi" w:eastAsia="Calibri" w:hAnsiTheme="minorHAnsi"/>
          <w:b/>
          <w:highlight w:val="cyan"/>
          <w:u w:val="single"/>
        </w:rPr>
        <w:t>In ethical deliberations dealing with the problem of racism, it is common practice to attribute to historically racist institutions, and individuals universal moral qualities that have yet to be demonstrated.  This abstraction from reality is what frames our ethical norms</w:t>
      </w:r>
      <w:r w:rsidRPr="000D1988">
        <w:rPr>
          <w:rFonts w:asciiTheme="minorHAnsi" w:eastAsia="Calibri" w:hAnsiTheme="minorHAnsi"/>
          <w:u w:val="single"/>
        </w:rPr>
        <w:t xml:space="preserve"> </w:t>
      </w:r>
      <w:r w:rsidRPr="000D1988">
        <w:rPr>
          <w:rFonts w:asciiTheme="minorHAnsi" w:eastAsia="Calibri" w:hAnsiTheme="minorHAnsi"/>
          <w:b/>
          <w:highlight w:val="cyan"/>
          <w:u w:val="single"/>
        </w:rPr>
        <w:t>and allows us to maintain</w:t>
      </w:r>
      <w:r w:rsidRPr="000D1988">
        <w:rPr>
          <w:rFonts w:asciiTheme="minorHAnsi" w:eastAsia="Calibri" w:hAnsiTheme="minorHAnsi"/>
        </w:rPr>
        <w:t xml:space="preserve">, despite history or evidence, </w:t>
      </w:r>
      <w:r w:rsidRPr="000D1988">
        <w:rPr>
          <w:rFonts w:asciiTheme="minorHAnsi" w:eastAsia="Calibri" w:hAnsiTheme="minorHAnsi"/>
          <w:b/>
          <w:highlight w:val="cyan"/>
          <w:u w:val="single"/>
        </w:rPr>
        <w:t>that racist entities will act justly given the choice.</w:t>
      </w:r>
      <w:r w:rsidRPr="000D1988">
        <w:rPr>
          <w:rFonts w:asciiTheme="minorHAnsi" w:eastAsia="Calibri" w:hAnsiTheme="minorHAnsi"/>
        </w:rPr>
        <w:t xml:space="preserve">  Under such complexities, </w:t>
      </w:r>
      <w:r w:rsidRPr="000D1988">
        <w:rPr>
          <w:rFonts w:asciiTheme="minorHAnsi" w:eastAsia="Calibri" w:hAnsiTheme="minorHAnsi"/>
          <w:b/>
          <w:highlight w:val="cyan"/>
          <w:u w:val="single"/>
        </w:rPr>
        <w:t>the only ethical deliberation concerning racism must be anti-ethical, or a judgment refusing to write morality onto immoral entities</w:t>
      </w:r>
      <w:r>
        <w:rPr>
          <w:rFonts w:asciiTheme="minorHAnsi" w:eastAsia="Calibri" w:hAnsiTheme="minorHAnsi"/>
          <w:b/>
          <w:highlight w:val="cyan"/>
          <w:u w:val="single"/>
        </w:rPr>
        <w:t xml:space="preserve">. </w:t>
      </w:r>
      <w:r>
        <w:rPr>
          <w:rFonts w:asciiTheme="minorHAnsi" w:eastAsia="Calibri" w:hAnsiTheme="minorHAnsi"/>
          <w:b/>
          <w:u w:val="single"/>
        </w:rPr>
        <w:t xml:space="preserve"> </w:t>
      </w:r>
    </w:p>
    <w:p w:rsidR="003B4D0C" w:rsidRPr="000D1988" w:rsidRDefault="003B4D0C" w:rsidP="003B4D0C">
      <w:pPr>
        <w:pStyle w:val="Heading3"/>
      </w:pPr>
      <w:r>
        <w:t>Alt</w:t>
      </w:r>
    </w:p>
    <w:p w:rsidR="003B4D0C" w:rsidRPr="00675831" w:rsidRDefault="003B4D0C" w:rsidP="003B4D0C">
      <w:pPr>
        <w:pStyle w:val="Heading4"/>
        <w:rPr>
          <w:rFonts w:asciiTheme="minorHAnsi" w:hAnsiTheme="minorHAnsi"/>
        </w:rPr>
      </w:pPr>
      <w:r>
        <w:rPr>
          <w:rFonts w:asciiTheme="minorHAnsi" w:hAnsiTheme="minorHAnsi"/>
        </w:rPr>
        <w:t xml:space="preserve">Alt: </w:t>
      </w:r>
      <w:r w:rsidRPr="00675831">
        <w:rPr>
          <w:rFonts w:asciiTheme="minorHAnsi" w:hAnsiTheme="minorHAnsi"/>
        </w:rPr>
        <w:t>WE MUST ENGAGE IN A BLACK SELF-DEFENSE PARADIGM. THIS PARADIGM INSISTS THAT OUR DISCOURSE AND OUR ACTIONS ARE CENTERED ON A VALUE OF BLACK SELF DEFENSE THAT ENDORSES THE NEED TO UNDERSTAND HOW BLACK PEOPLE ARE VICTIMS OF STATE TRYANNY AND NEED TO TAKE MATTERS IN TO THEIR OWN HANDS. WE ADVOCATE TO BAN IT FROM</w:t>
      </w:r>
      <w:r>
        <w:rPr>
          <w:rFonts w:asciiTheme="minorHAnsi" w:hAnsiTheme="minorHAnsi"/>
        </w:rPr>
        <w:t xml:space="preserve"> WHITE PEOPLE. </w:t>
      </w:r>
    </w:p>
    <w:p w:rsidR="003B4D0C" w:rsidRPr="00675831" w:rsidRDefault="003B4D0C" w:rsidP="003B4D0C">
      <w:pPr>
        <w:rPr>
          <w:rFonts w:asciiTheme="minorHAnsi" w:hAnsiTheme="minorHAnsi"/>
        </w:rPr>
      </w:pPr>
      <w:r w:rsidRPr="00675831">
        <w:rPr>
          <w:rFonts w:asciiTheme="minorHAnsi" w:hAnsiTheme="minorHAnsi"/>
          <w:sz w:val="16"/>
          <w:szCs w:val="16"/>
        </w:rPr>
        <w:t xml:space="preserve"> Tommy J.</w:t>
      </w:r>
      <w:r w:rsidRPr="00675831">
        <w:rPr>
          <w:rFonts w:asciiTheme="minorHAnsi" w:hAnsiTheme="minorHAnsi"/>
        </w:rPr>
        <w:t xml:space="preserve"> </w:t>
      </w:r>
      <w:r w:rsidRPr="00675831">
        <w:rPr>
          <w:rFonts w:asciiTheme="minorHAnsi" w:hAnsiTheme="minorHAnsi"/>
          <w:b/>
          <w:sz w:val="26"/>
          <w:szCs w:val="26"/>
        </w:rPr>
        <w:t>Curry—</w:t>
      </w:r>
      <w:r w:rsidRPr="00675831">
        <w:rPr>
          <w:rFonts w:asciiTheme="minorHAnsi" w:hAnsiTheme="minorHAnsi"/>
          <w:sz w:val="16"/>
          <w:szCs w:val="16"/>
        </w:rPr>
        <w:t>20</w:t>
      </w:r>
      <w:r w:rsidRPr="00675831">
        <w:rPr>
          <w:rFonts w:asciiTheme="minorHAnsi" w:hAnsiTheme="minorHAnsi"/>
          <w:b/>
          <w:sz w:val="26"/>
          <w:szCs w:val="26"/>
        </w:rPr>
        <w:t>15</w:t>
      </w:r>
      <w:r w:rsidRPr="00675831">
        <w:rPr>
          <w:rFonts w:asciiTheme="minorHAnsi" w:hAnsiTheme="minorHAnsi"/>
        </w:rPr>
        <w:t xml:space="preserve"> </w:t>
      </w:r>
      <w:r w:rsidRPr="00675831">
        <w:rPr>
          <w:rFonts w:asciiTheme="minorHAnsi" w:hAnsiTheme="minorHAnsi"/>
          <w:sz w:val="16"/>
          <w:szCs w:val="16"/>
        </w:rPr>
        <w:t>(Associate Professor of Philosophy @Texas A&amp;M University, “Robert F. Williams and Militant Civil Rights: The Legacy and Philosophy of Pre-emptive Self-Defense,” Radical Philosophy Review 18.1 [2015]: 45-68)</w:t>
      </w:r>
    </w:p>
    <w:p w:rsidR="003B4D0C" w:rsidRPr="00675831" w:rsidRDefault="003B4D0C" w:rsidP="003B4D0C">
      <w:pPr>
        <w:autoSpaceDE w:val="0"/>
        <w:autoSpaceDN w:val="0"/>
        <w:adjustRightInd w:val="0"/>
        <w:spacing w:after="0" w:line="240" w:lineRule="auto"/>
        <w:rPr>
          <w:rFonts w:asciiTheme="minorHAnsi" w:hAnsiTheme="minorHAnsi"/>
          <w:szCs w:val="24"/>
        </w:rPr>
      </w:pPr>
    </w:p>
    <w:p w:rsidR="003B4D0C" w:rsidRDefault="003B4D0C" w:rsidP="003B4D0C">
      <w:pPr>
        <w:rPr>
          <w:sz w:val="22"/>
        </w:rPr>
      </w:pPr>
      <w:r w:rsidRPr="00675831">
        <w:rPr>
          <w:rFonts w:asciiTheme="minorHAnsi" w:hAnsiTheme="minorHAnsi"/>
          <w:szCs w:val="24"/>
          <w:u w:val="single"/>
        </w:rPr>
        <w:t xml:space="preserve">The foreigner laughed at Robert F. Williams when he described the “segregated pet cemetery in Washington D.C. where an Afro-American cannot bury his dog,” but such extremity was indicative of the segregationist psychology that emerged from the racist logics of white America. </w:t>
      </w:r>
      <w:r w:rsidRPr="00675831">
        <w:rPr>
          <w:rFonts w:asciiTheme="minorHAnsi" w:hAnsiTheme="minorHAnsi"/>
          <w:b/>
          <w:highlight w:val="cyan"/>
          <w:u w:val="single"/>
        </w:rPr>
        <w:t>If one accepts</w:t>
      </w:r>
      <w:r w:rsidRPr="00675831">
        <w:rPr>
          <w:rFonts w:asciiTheme="minorHAnsi" w:hAnsiTheme="minorHAnsi"/>
          <w:szCs w:val="24"/>
        </w:rPr>
        <w:t xml:space="preserve">, as Williams does, </w:t>
      </w:r>
      <w:r w:rsidRPr="00675831">
        <w:rPr>
          <w:rFonts w:asciiTheme="minorHAnsi" w:hAnsiTheme="minorHAnsi"/>
          <w:b/>
          <w:highlight w:val="cyan"/>
          <w:u w:val="single"/>
        </w:rPr>
        <w:t>that “The stranglehold of oppression cannot be loosened by a plea to the oppressor’s consciousness,” then the theorist and activist both seem committed to at least understanding</w:t>
      </w:r>
      <w:r w:rsidRPr="00675831">
        <w:rPr>
          <w:rFonts w:asciiTheme="minorHAnsi" w:hAnsiTheme="minorHAnsi"/>
          <w:szCs w:val="24"/>
          <w:u w:val="single"/>
        </w:rPr>
        <w:t xml:space="preserve"> Williams claim: </w:t>
      </w:r>
      <w:r w:rsidRPr="00675831">
        <w:rPr>
          <w:rFonts w:asciiTheme="minorHAnsi" w:hAnsiTheme="minorHAnsi"/>
          <w:b/>
          <w:highlight w:val="cyan"/>
          <w:u w:val="single"/>
        </w:rPr>
        <w:t>“Social change in something as fundamental as racist oppression involves violence.”</w:t>
      </w:r>
      <w:r w:rsidRPr="00675831">
        <w:rPr>
          <w:rFonts w:asciiTheme="minorHAnsi" w:hAnsiTheme="minorHAnsi"/>
          <w:szCs w:val="24"/>
        </w:rPr>
        <w:t xml:space="preserve"> To some, the notion of a pre-emptive self-defense sounds strange. </w:t>
      </w:r>
      <w:r w:rsidRPr="00675831">
        <w:rPr>
          <w:rFonts w:asciiTheme="minorHAnsi" w:hAnsiTheme="minorHAnsi"/>
          <w:szCs w:val="24"/>
          <w:u w:val="single"/>
        </w:rPr>
        <w:t>While there is a long standing tradition of self-defense, the protection of one’s self or property against siege, such a stance is thought to be an exception; only responding to the most egregious transgressions against an individual.</w:t>
      </w:r>
      <w:r w:rsidRPr="00675831">
        <w:rPr>
          <w:rFonts w:asciiTheme="minorHAnsi" w:hAnsiTheme="minorHAnsi"/>
          <w:szCs w:val="24"/>
        </w:rPr>
        <w:t xml:space="preserve"> There is a similar but different understanding at work in </w:t>
      </w:r>
      <w:r w:rsidRPr="00675831">
        <w:rPr>
          <w:rFonts w:asciiTheme="minorHAnsi" w:hAnsiTheme="minorHAnsi"/>
          <w:i/>
          <w:iCs/>
          <w:szCs w:val="24"/>
        </w:rPr>
        <w:t>Negroes with Guns</w:t>
      </w:r>
      <w:r w:rsidRPr="00675831">
        <w:rPr>
          <w:rFonts w:asciiTheme="minorHAnsi" w:hAnsiTheme="minorHAnsi"/>
          <w:szCs w:val="24"/>
        </w:rPr>
        <w:t xml:space="preserve">. </w:t>
      </w:r>
      <w:r w:rsidRPr="00675831">
        <w:rPr>
          <w:rFonts w:asciiTheme="minorHAnsi" w:hAnsiTheme="minorHAnsi"/>
          <w:b/>
          <w:highlight w:val="cyan"/>
          <w:u w:val="single"/>
        </w:rPr>
        <w:t>Racism determines the boundaries between white humanity and what they define as their relationship to that which is not human.</w:t>
      </w:r>
      <w:r w:rsidRPr="00675831">
        <w:rPr>
          <w:rFonts w:asciiTheme="minorHAnsi" w:hAnsiTheme="minorHAnsi"/>
          <w:szCs w:val="24"/>
          <w:u w:val="single"/>
        </w:rPr>
        <w:t xml:space="preserve"> Such distance means that </w:t>
      </w:r>
      <w:r w:rsidRPr="00675831">
        <w:rPr>
          <w:rFonts w:asciiTheme="minorHAnsi" w:hAnsiTheme="minorHAnsi"/>
          <w:b/>
          <w:highlight w:val="cyan"/>
          <w:u w:val="single"/>
        </w:rPr>
        <w:t>whites will rarely perceive a violation of Black rights or a devaluing of Black humanity, so violence is never-ending.</w:t>
      </w:r>
      <w:r w:rsidRPr="00675831">
        <w:rPr>
          <w:rFonts w:asciiTheme="minorHAnsi" w:hAnsiTheme="minorHAnsi"/>
          <w:szCs w:val="24"/>
          <w:u w:val="single"/>
        </w:rPr>
        <w:t xml:space="preserve"> </w:t>
      </w:r>
      <w:r w:rsidRPr="00675831">
        <w:rPr>
          <w:rFonts w:asciiTheme="minorHAnsi" w:hAnsiTheme="minorHAnsi"/>
          <w:szCs w:val="24"/>
        </w:rPr>
        <w:t xml:space="preserve">As such, </w:t>
      </w:r>
      <w:r w:rsidRPr="00675831">
        <w:rPr>
          <w:rFonts w:asciiTheme="minorHAnsi" w:hAnsiTheme="minorHAnsi"/>
          <w:szCs w:val="24"/>
          <w:u w:val="single"/>
        </w:rPr>
        <w:t>Williams contends that “</w:t>
      </w:r>
      <w:r w:rsidRPr="00675831">
        <w:rPr>
          <w:rFonts w:asciiTheme="minorHAnsi" w:hAnsiTheme="minorHAnsi"/>
          <w:b/>
          <w:highlight w:val="cyan"/>
          <w:u w:val="single"/>
        </w:rPr>
        <w:t>you cannot have progress here without violence and upheaval, because it’s a struggle for survival for one and a struggle for liberation for the other.” Racism</w:t>
      </w:r>
      <w:r w:rsidRPr="00675831">
        <w:rPr>
          <w:rFonts w:asciiTheme="minorHAnsi" w:hAnsiTheme="minorHAnsi"/>
          <w:szCs w:val="24"/>
          <w:u w:val="single"/>
        </w:rPr>
        <w:t xml:space="preserve"> then </w:t>
      </w:r>
      <w:r w:rsidRPr="00675831">
        <w:rPr>
          <w:rFonts w:asciiTheme="minorHAnsi" w:hAnsiTheme="minorHAnsi"/>
          <w:b/>
          <w:highlight w:val="cyan"/>
          <w:u w:val="single"/>
        </w:rPr>
        <w:t>is consistent violence against the oppressed such for the sake of preserving their distinction and distance from the white oppressor class</w:t>
      </w:r>
      <w:r w:rsidRPr="00675831">
        <w:rPr>
          <w:rFonts w:asciiTheme="minorHAnsi" w:hAnsiTheme="minorHAnsi"/>
          <w:szCs w:val="24"/>
          <w:u w:val="single"/>
        </w:rPr>
        <w:t>. Simply stated, “</w:t>
      </w:r>
      <w:r w:rsidRPr="00675831">
        <w:rPr>
          <w:rFonts w:asciiTheme="minorHAnsi" w:hAnsiTheme="minorHAnsi"/>
          <w:sz w:val="16"/>
          <w:szCs w:val="16"/>
        </w:rPr>
        <w:t>The racist is a man crazed with hysteria at the idea of coming into equal human contact with Negroes.”</w:t>
      </w:r>
      <w:r w:rsidRPr="00675831">
        <w:rPr>
          <w:rFonts w:asciiTheme="minorHAnsi" w:hAnsiTheme="minorHAnsi"/>
          <w:szCs w:val="24"/>
        </w:rPr>
        <w:t xml:space="preserve"> (64-65)</w:t>
      </w:r>
      <w:r>
        <w:rPr>
          <w:sz w:val="22"/>
        </w:rPr>
        <w:t>\</w:t>
      </w:r>
    </w:p>
    <w:p w:rsidR="003B4D0C" w:rsidRPr="002F2FD1" w:rsidRDefault="003B4D0C" w:rsidP="003B4D0C">
      <w:r>
        <w:t>I</w:t>
      </w:r>
      <w:r w:rsidRPr="002F2FD1">
        <w:t>n summary black agency is a better starting point AND better way to resolve their impacts will be where the round shifts in terms of offense</w:t>
      </w:r>
    </w:p>
    <w:p w:rsidR="003B4D0C" w:rsidRDefault="003B4D0C" w:rsidP="003B4D0C">
      <w:r>
        <w:t>ROB: Best methodology to liberate the oppressed</w:t>
      </w:r>
    </w:p>
    <w:p w:rsidR="003B4D0C" w:rsidRPr="000D1988" w:rsidRDefault="003B4D0C" w:rsidP="003B4D0C">
      <w:pPr>
        <w:pStyle w:val="Heading4"/>
        <w:rPr>
          <w:rFonts w:asciiTheme="minorHAnsi" w:eastAsia="Calibri" w:hAnsiTheme="minorHAnsi"/>
        </w:rPr>
      </w:pPr>
      <w:proofErr w:type="spellStart"/>
      <w:r w:rsidRPr="000D1988">
        <w:rPr>
          <w:rFonts w:asciiTheme="minorHAnsi" w:eastAsia="Calibri" w:hAnsiTheme="minorHAnsi"/>
        </w:rPr>
        <w:t>Antiethical</w:t>
      </w:r>
      <w:proofErr w:type="spellEnd"/>
      <w:r w:rsidRPr="000D1988">
        <w:rPr>
          <w:rFonts w:asciiTheme="minorHAnsi" w:eastAsia="Calibri" w:hAnsiTheme="minorHAnsi"/>
        </w:rPr>
        <w:t xml:space="preserve">. </w:t>
      </w:r>
      <w:r w:rsidRPr="000D1988">
        <w:rPr>
          <w:rFonts w:asciiTheme="minorHAnsi" w:hAnsiTheme="minorHAnsi"/>
          <w:szCs w:val="26"/>
        </w:rPr>
        <w:t>[Curry]</w:t>
      </w:r>
      <w:r w:rsidRPr="000D1988">
        <w:rPr>
          <w:rFonts w:asciiTheme="minorHAnsi" w:hAnsiTheme="minorHAnsi"/>
          <w:b w:val="0"/>
          <w:sz w:val="16"/>
          <w:szCs w:val="16"/>
        </w:rPr>
        <w:t xml:space="preserve"> </w:t>
      </w:r>
      <w:r w:rsidRPr="000D1988">
        <w:rPr>
          <w:rFonts w:asciiTheme="minorHAnsi" w:eastAsia="Calibri" w:hAnsiTheme="minorHAnsi"/>
          <w:b w:val="0"/>
          <w:sz w:val="16"/>
          <w:szCs w:val="16"/>
        </w:rPr>
        <w:t>Curry, Tommy J. [doctor in Associate Professor of Philosophy, Affiliated Professor of Africana Studies, Texas A &amp; M University] In the Fiat of Dreams: The Delusional Allure of Hope, the Reality of Anti-Black Violence and the Demands of the Anti-Ethical. 20</w:t>
      </w:r>
      <w:r w:rsidRPr="000D1988">
        <w:rPr>
          <w:rFonts w:asciiTheme="minorHAnsi" w:eastAsia="Calibri" w:hAnsiTheme="minorHAnsi"/>
          <w:szCs w:val="26"/>
        </w:rPr>
        <w:t>13</w:t>
      </w:r>
      <w:r w:rsidRPr="000D1988">
        <w:rPr>
          <w:rFonts w:asciiTheme="minorHAnsi" w:eastAsia="Calibri" w:hAnsiTheme="minorHAnsi"/>
          <w:sz w:val="32"/>
          <w:szCs w:val="32"/>
        </w:rPr>
        <w:t xml:space="preserve">. </w:t>
      </w:r>
      <w:r w:rsidRPr="000D1988">
        <w:rPr>
          <w:rFonts w:asciiTheme="minorHAnsi" w:eastAsia="Calibri" w:hAnsiTheme="minorHAnsi"/>
        </w:rPr>
        <w:t xml:space="preserve"> </w:t>
      </w:r>
    </w:p>
    <w:p w:rsidR="003B4D0C" w:rsidRPr="000D1988" w:rsidRDefault="003B4D0C" w:rsidP="003B4D0C">
      <w:pPr>
        <w:rPr>
          <w:rFonts w:asciiTheme="minorHAnsi" w:eastAsia="Calibri" w:hAnsiTheme="minorHAnsi"/>
        </w:rPr>
      </w:pPr>
      <w:r w:rsidRPr="000D1988">
        <w:rPr>
          <w:rFonts w:asciiTheme="minorHAnsi" w:eastAsia="Calibri" w:hAnsiTheme="minorHAnsi"/>
          <w:b/>
          <w:highlight w:val="cyan"/>
          <w:u w:val="single"/>
        </w:rPr>
        <w:t>Anti-ethics; the call to demystify the present concept of man as illusion, as delusion, and as stratagem, is the axiomatic rupture of white existence and the multiple global oppressions</w:t>
      </w:r>
      <w:r w:rsidRPr="000D1988">
        <w:rPr>
          <w:rFonts w:asciiTheme="minorHAnsi" w:eastAsia="Calibri" w:hAnsiTheme="minorHAnsi"/>
          <w:b/>
          <w:u w:val="single"/>
        </w:rPr>
        <w:t xml:space="preserve"> </w:t>
      </w:r>
      <w:r w:rsidRPr="000D1988">
        <w:rPr>
          <w:rFonts w:asciiTheme="minorHAnsi" w:eastAsia="Calibri" w:hAnsiTheme="minorHAnsi"/>
        </w:rPr>
        <w:t xml:space="preserve">like capitalism, militarism, genocide, and globalization, </w:t>
      </w:r>
      <w:r w:rsidRPr="000D1988">
        <w:rPr>
          <w:rFonts w:asciiTheme="minorHAnsi" w:eastAsia="Calibri" w:hAnsiTheme="minorHAnsi"/>
          <w:b/>
          <w:highlight w:val="cyan"/>
          <w:u w:val="single"/>
        </w:rPr>
        <w:t>that formed the evaluative nexus which allows whites to claim they are the civilized guardians of the world’s darker races. I</w:t>
      </w:r>
      <w:bookmarkStart w:id="0" w:name="_GoBack"/>
      <w:bookmarkEnd w:id="0"/>
      <w:r w:rsidRPr="000D1988">
        <w:rPr>
          <w:rFonts w:asciiTheme="minorHAnsi" w:eastAsia="Calibri" w:hAnsiTheme="minorHAnsi"/>
          <w:b/>
          <w:highlight w:val="cyan"/>
          <w:u w:val="single"/>
        </w:rPr>
        <w:t>t is the rejection of white virtue</w:t>
      </w:r>
      <w:r w:rsidRPr="000D1988">
        <w:rPr>
          <w:rFonts w:asciiTheme="minorHAnsi" w:eastAsia="Calibri" w:hAnsiTheme="minorHAnsi"/>
          <w:b/>
          <w:u w:val="single"/>
        </w:rPr>
        <w:t xml:space="preserve">, </w:t>
      </w:r>
      <w:r w:rsidRPr="000D1988">
        <w:rPr>
          <w:rFonts w:asciiTheme="minorHAnsi" w:eastAsia="Calibri" w:hAnsiTheme="minorHAnsi"/>
        </w:rPr>
        <w:t xml:space="preserve">the white’s axiomatic claim to humanity that allows the Black, the darker world to sow the seeds of consciousness towards liberation from oppression. </w:t>
      </w:r>
      <w:r w:rsidRPr="000D1988">
        <w:rPr>
          <w:rFonts w:asciiTheme="minorHAnsi" w:eastAsia="Calibri" w:hAnsiTheme="minorHAnsi"/>
          <w:b/>
          <w:highlight w:val="cyan"/>
          <w:u w:val="single"/>
        </w:rPr>
        <w:t>When white (in</w:t>
      </w:r>
      <w:proofErr w:type="gramStart"/>
      <w:r w:rsidRPr="000D1988">
        <w:rPr>
          <w:rFonts w:asciiTheme="minorHAnsi" w:eastAsia="Calibri" w:hAnsiTheme="minorHAnsi"/>
          <w:b/>
          <w:highlight w:val="cyan"/>
          <w:u w:val="single"/>
        </w:rPr>
        <w:t>)humanity</w:t>
      </w:r>
      <w:proofErr w:type="gramEnd"/>
      <w:r w:rsidRPr="000D1988">
        <w:rPr>
          <w:rFonts w:asciiTheme="minorHAnsi" w:eastAsia="Calibri" w:hAnsiTheme="minorHAnsi"/>
          <w:b/>
          <w:highlight w:val="cyan"/>
          <w:u w:val="single"/>
        </w:rPr>
        <w:t xml:space="preserve"> is no longer an obstacle</w:t>
      </w:r>
      <w:r w:rsidRPr="000D1988">
        <w:rPr>
          <w:rFonts w:asciiTheme="minorHAnsi" w:eastAsia="Calibri" w:hAnsiTheme="minorHAnsi"/>
        </w:rPr>
        <w:t xml:space="preserve"> weighed against the means for liberation from racism</w:t>
      </w:r>
      <w:r w:rsidRPr="000D1988">
        <w:rPr>
          <w:rFonts w:asciiTheme="minorHAnsi" w:eastAsia="Calibri" w:hAnsiTheme="minorHAnsi"/>
          <w:b/>
          <w:u w:val="single"/>
        </w:rPr>
        <w:t xml:space="preserve">, </w:t>
      </w:r>
      <w:r w:rsidRPr="000D1988">
        <w:rPr>
          <w:rFonts w:asciiTheme="minorHAnsi" w:eastAsia="Calibri" w:hAnsiTheme="minorHAnsi"/>
          <w:b/>
          <w:highlight w:val="cyan"/>
          <w:u w:val="single"/>
        </w:rPr>
        <w:t>the oppressed are free to overthrow the principles that suggest their paths to liberation are</w:t>
      </w:r>
      <w:r w:rsidRPr="000D1988">
        <w:rPr>
          <w:rFonts w:asciiTheme="minorHAnsi" w:eastAsia="Calibri" w:hAnsiTheme="minorHAnsi"/>
        </w:rPr>
        <w:t xml:space="preserve"> immoral and hence</w:t>
      </w:r>
      <w:r w:rsidRPr="000D1988">
        <w:rPr>
          <w:rFonts w:asciiTheme="minorHAnsi" w:eastAsia="Calibri" w:hAnsiTheme="minorHAnsi"/>
          <w:b/>
          <w:u w:val="single"/>
        </w:rPr>
        <w:t xml:space="preserve"> </w:t>
      </w:r>
      <w:r w:rsidRPr="000D1988">
        <w:rPr>
          <w:rFonts w:asciiTheme="minorHAnsi" w:eastAsia="Calibri" w:hAnsiTheme="minorHAnsi"/>
          <w:b/>
          <w:highlight w:val="cyan"/>
          <w:u w:val="single"/>
        </w:rPr>
        <w:t>not possible</w:t>
      </w:r>
      <w:r w:rsidRPr="000D1988">
        <w:rPr>
          <w:rFonts w:asciiTheme="minorHAnsi" w:eastAsia="Calibri" w:hAnsiTheme="minorHAnsi"/>
          <w:b/>
          <w:u w:val="single"/>
        </w:rPr>
        <w:t>.</w:t>
      </w:r>
      <w:r w:rsidRPr="000D1988">
        <w:rPr>
          <w:rFonts w:asciiTheme="minorHAnsi" w:eastAsia="Calibri" w:hAnsiTheme="minorHAnsi"/>
        </w:rPr>
        <w:t xml:space="preserve"> To accept the oppressor as is, the white made manifest in empire, is to transform white western (</w:t>
      </w:r>
      <w:proofErr w:type="spellStart"/>
      <w:r w:rsidRPr="000D1988">
        <w:rPr>
          <w:rFonts w:asciiTheme="minorHAnsi" w:eastAsia="Calibri" w:hAnsiTheme="minorHAnsi"/>
        </w:rPr>
        <w:t>hu</w:t>
      </w:r>
      <w:proofErr w:type="spellEnd"/>
      <w:r w:rsidRPr="000D1988">
        <w:rPr>
          <w:rFonts w:asciiTheme="minorHAnsi" w:eastAsia="Calibri" w:hAnsiTheme="minorHAnsi"/>
        </w:rPr>
        <w:t>)man from semi-</w:t>
      </w:r>
      <w:proofErr w:type="spellStart"/>
      <w:r w:rsidRPr="000D1988">
        <w:rPr>
          <w:rFonts w:asciiTheme="minorHAnsi" w:eastAsia="Calibri" w:hAnsiTheme="minorHAnsi"/>
        </w:rPr>
        <w:t>deitous</w:t>
      </w:r>
      <w:proofErr w:type="spellEnd"/>
      <w:r w:rsidRPr="000D1988">
        <w:rPr>
          <w:rFonts w:asciiTheme="minorHAnsi" w:eastAsia="Calibri" w:hAnsiTheme="minorHAnsi"/>
        </w:rPr>
        <w:t xml:space="preserve"> sovereign citizen to contingent, mortal, and un-</w:t>
      </w:r>
      <w:proofErr w:type="spellStart"/>
      <w:r w:rsidRPr="000D1988">
        <w:rPr>
          <w:rFonts w:asciiTheme="minorHAnsi" w:eastAsia="Calibri" w:hAnsiTheme="minorHAnsi"/>
        </w:rPr>
        <w:t>otherable</w:t>
      </w:r>
      <w:proofErr w:type="spellEnd"/>
      <w:r w:rsidRPr="000D1988">
        <w:rPr>
          <w:rFonts w:asciiTheme="minorHAnsi" w:eastAsia="Calibri" w:hAnsiTheme="minorHAnsi"/>
        </w:rPr>
        <w:t xml:space="preserve">. Exposing the inhumanity of white humanity is the destruction/refusal of the disciplinary imperative for liberal reformism and dialogue as well as a rejection of the social conventions that dictate speaking as if this white person, the white person and her white people before you are in fact not racist white people, but tolerable—not like the racist white people abstracted from reality, but really spoken of in conversations about racism. The revelatory call, the coercively silenced but intuitive yearning to describe the actual reality set before Black people in an anti-Black society, is to simply say there is no negotiating the boundaries of anti-Blackness or the horizons of white supremacy. Racism, the debasement of </w:t>
      </w:r>
      <w:proofErr w:type="spellStart"/>
      <w:r w:rsidRPr="000D1988">
        <w:rPr>
          <w:rFonts w:asciiTheme="minorHAnsi" w:eastAsia="Calibri" w:hAnsiTheme="minorHAnsi"/>
        </w:rPr>
        <w:t>melaninated</w:t>
      </w:r>
      <w:proofErr w:type="spellEnd"/>
      <w:r w:rsidRPr="000D1988">
        <w:rPr>
          <w:rFonts w:asciiTheme="minorHAnsi" w:eastAsia="Calibri" w:hAnsiTheme="minorHAnsi"/>
        </w:rPr>
        <w:t xml:space="preserve"> bodies and nigger-souls, is totalizing.</w:t>
      </w:r>
    </w:p>
    <w:p w:rsidR="003B4D0C" w:rsidRPr="000D1988" w:rsidRDefault="003B4D0C" w:rsidP="003B4D0C">
      <w:pPr>
        <w:rPr>
          <w:rFonts w:asciiTheme="minorHAnsi" w:eastAsia="Calibri" w:hAnsiTheme="minorHAnsi"/>
        </w:rPr>
      </w:pPr>
    </w:p>
    <w:p w:rsidR="003B4D0C" w:rsidRDefault="003B4D0C" w:rsidP="003B4D0C"/>
    <w:p w:rsidR="003B4D0C" w:rsidRPr="003B4D0C" w:rsidRDefault="003B4D0C" w:rsidP="003B4D0C"/>
    <w:sectPr w:rsidR="003B4D0C" w:rsidRPr="003B4D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98"/>
  <w:doNotDisplayPageBoundaries/>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Amit Kukreja"/>
    <w:docVar w:name="RibbonPointer" w:val="150407768"/>
    <w:docVar w:name="VerbatimVersion" w:val="5.1"/>
  </w:docVars>
  <w:rsids>
    <w:rsidRoot w:val="003B4D0C"/>
    <w:rsid w:val="000139A3"/>
    <w:rsid w:val="000B4F6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B4D0C"/>
    <w:rsid w:val="00407037"/>
    <w:rsid w:val="004605D6"/>
    <w:rsid w:val="004C60E8"/>
    <w:rsid w:val="004E3579"/>
    <w:rsid w:val="004E728B"/>
    <w:rsid w:val="004F39E0"/>
    <w:rsid w:val="00537BD5"/>
    <w:rsid w:val="0057268A"/>
    <w:rsid w:val="00576CC2"/>
    <w:rsid w:val="00590EE0"/>
    <w:rsid w:val="005A1633"/>
    <w:rsid w:val="005D2912"/>
    <w:rsid w:val="006065BD"/>
    <w:rsid w:val="00645FA9"/>
    <w:rsid w:val="00647866"/>
    <w:rsid w:val="00665003"/>
    <w:rsid w:val="006A2AD0"/>
    <w:rsid w:val="006C2375"/>
    <w:rsid w:val="006D4ECC"/>
    <w:rsid w:val="00704C27"/>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B69BB"/>
    <w:rsid w:val="00AC0AB8"/>
    <w:rsid w:val="00B33C6D"/>
    <w:rsid w:val="00B4508F"/>
    <w:rsid w:val="00B55AD5"/>
    <w:rsid w:val="00B8057C"/>
    <w:rsid w:val="00BB6D10"/>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6F9296-CC68-4D1B-B114-F657A00FE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B4F66"/>
    <w:rPr>
      <w:rFonts w:ascii="Calibri" w:hAnsi="Calibri"/>
      <w:sz w:val="24"/>
    </w:rPr>
  </w:style>
  <w:style w:type="paragraph" w:styleId="Heading1">
    <w:name w:val="heading 1"/>
    <w:aliases w:val="Pocket"/>
    <w:basedOn w:val="Normal"/>
    <w:next w:val="Normal"/>
    <w:link w:val="Heading1Char"/>
    <w:qFormat/>
    <w:rsid w:val="000B4F6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B4F6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B4F6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No Spacing4,No Spacing21,CD - Cite,no read, C"/>
    <w:basedOn w:val="Normal"/>
    <w:next w:val="Normal"/>
    <w:link w:val="Heading4Char"/>
    <w:uiPriority w:val="3"/>
    <w:unhideWhenUsed/>
    <w:qFormat/>
    <w:rsid w:val="000B4F6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B4F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4F66"/>
  </w:style>
  <w:style w:type="character" w:customStyle="1" w:styleId="Heading1Char">
    <w:name w:val="Heading 1 Char"/>
    <w:aliases w:val="Pocket Char"/>
    <w:basedOn w:val="DefaultParagraphFont"/>
    <w:link w:val="Heading1"/>
    <w:rsid w:val="000B4F6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B4F6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B4F6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Card Char,No Spacing1 Char,tags Char,No Spacing11111 Char,No Spacing111111 Char,no read Char"/>
    <w:basedOn w:val="DefaultParagraphFont"/>
    <w:link w:val="Heading4"/>
    <w:uiPriority w:val="3"/>
    <w:rsid w:val="000B4F66"/>
    <w:rPr>
      <w:rFonts w:ascii="Calibri" w:eastAsiaTheme="majorEastAsia" w:hAnsi="Calibri" w:cstheme="majorBidi"/>
      <w:b/>
      <w:iCs/>
      <w:sz w:val="26"/>
    </w:rPr>
  </w:style>
  <w:style w:type="character" w:styleId="Emphasis">
    <w:name w:val="Emphasis"/>
    <w:basedOn w:val="DefaultParagraphFont"/>
    <w:uiPriority w:val="7"/>
    <w:qFormat/>
    <w:rsid w:val="000B4F66"/>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0B4F66"/>
    <w:rPr>
      <w:b/>
      <w:bCs/>
      <w:sz w:val="26"/>
      <w:u w:val="none"/>
    </w:rPr>
  </w:style>
  <w:style w:type="character" w:customStyle="1" w:styleId="StyleUnderline">
    <w:name w:val="Style Underline"/>
    <w:aliases w:val="Underline"/>
    <w:basedOn w:val="DefaultParagraphFont"/>
    <w:uiPriority w:val="6"/>
    <w:qFormat/>
    <w:rsid w:val="000B4F66"/>
    <w:rPr>
      <w:b/>
      <w:sz w:val="22"/>
      <w:u w:val="single"/>
    </w:rPr>
  </w:style>
  <w:style w:type="character" w:styleId="Hyperlink">
    <w:name w:val="Hyperlink"/>
    <w:basedOn w:val="DefaultParagraphFont"/>
    <w:uiPriority w:val="99"/>
    <w:semiHidden/>
    <w:unhideWhenUsed/>
    <w:rsid w:val="000B4F66"/>
    <w:rPr>
      <w:color w:val="auto"/>
      <w:u w:val="none"/>
    </w:rPr>
  </w:style>
  <w:style w:type="character" w:styleId="FollowedHyperlink">
    <w:name w:val="FollowedHyperlink"/>
    <w:basedOn w:val="DefaultParagraphFont"/>
    <w:uiPriority w:val="99"/>
    <w:semiHidden/>
    <w:unhideWhenUsed/>
    <w:rsid w:val="000B4F66"/>
    <w:rPr>
      <w:color w:val="auto"/>
      <w:u w:val="none"/>
    </w:rPr>
  </w:style>
  <w:style w:type="paragraph" w:styleId="BodyText">
    <w:name w:val="Body Text"/>
    <w:basedOn w:val="Normal"/>
    <w:link w:val="BodyTextChar"/>
    <w:uiPriority w:val="1"/>
    <w:qFormat/>
    <w:rsid w:val="003B4D0C"/>
    <w:pPr>
      <w:autoSpaceDE w:val="0"/>
      <w:autoSpaceDN w:val="0"/>
      <w:adjustRightInd w:val="0"/>
      <w:spacing w:after="0" w:line="240" w:lineRule="auto"/>
      <w:ind w:left="42"/>
    </w:pPr>
    <w:rPr>
      <w:szCs w:val="24"/>
    </w:rPr>
  </w:style>
  <w:style w:type="character" w:customStyle="1" w:styleId="BodyTextChar">
    <w:name w:val="Body Text Char"/>
    <w:basedOn w:val="DefaultParagraphFont"/>
    <w:link w:val="BodyText"/>
    <w:uiPriority w:val="1"/>
    <w:rsid w:val="003B4D0C"/>
    <w:rPr>
      <w:rFonts w:ascii="Calibri" w:hAnsi="Calibri"/>
      <w:sz w:val="24"/>
      <w:szCs w:val="24"/>
    </w:rPr>
  </w:style>
  <w:style w:type="paragraph" w:customStyle="1" w:styleId="yiv363748454msonormal">
    <w:name w:val="yiv363748454msonormal"/>
    <w:basedOn w:val="Normal"/>
    <w:rsid w:val="003B4D0C"/>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i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F53E4-E693-460B-B348-1F94AB693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1467</Words>
  <Characters>8367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dc:creator>
  <cp:keywords>5.1.1</cp:keywords>
  <dc:description/>
  <cp:lastModifiedBy>Amit Kukreja</cp:lastModifiedBy>
  <cp:revision>3</cp:revision>
  <dcterms:created xsi:type="dcterms:W3CDTF">2016-04-21T14:07:00Z</dcterms:created>
  <dcterms:modified xsi:type="dcterms:W3CDTF">2016-04-27T22:44:00Z</dcterms:modified>
</cp:coreProperties>
</file>